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CD" w:rsidRPr="004020CD" w:rsidRDefault="004020CD" w:rsidP="004020CD">
      <w:pPr>
        <w:spacing w:after="0" w:line="240" w:lineRule="auto"/>
        <w:rPr>
          <w:rFonts w:ascii="Calibri" w:eastAsia="MS Mincho" w:hAnsi="Calibri" w:cs="Calibri"/>
        </w:rPr>
      </w:pPr>
      <w:r w:rsidRPr="004020CD">
        <w:rPr>
          <w:rFonts w:ascii="Calibri" w:eastAsia="MS Mincho" w:hAnsi="Calibri" w:cs="Calibri"/>
        </w:rPr>
        <w:t xml:space="preserve">         </w:t>
      </w:r>
      <w:bookmarkStart w:id="0" w:name="_GoBack"/>
      <w:r w:rsidR="00CC273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77300" cy="6105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2857" cy="6109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4020CD">
        <w:rPr>
          <w:rFonts w:ascii="Calibri" w:eastAsia="MS Mincho" w:hAnsi="Calibri" w:cs="Calibri"/>
        </w:rPr>
        <w:t xml:space="preserve"> </w:t>
      </w:r>
      <w:r w:rsidRPr="004020CD">
        <w:rPr>
          <w:rFonts w:ascii="Calibri" w:eastAsia="MS Mincho" w:hAnsi="Calibri" w:cs="Calibri"/>
        </w:rPr>
        <w:lastRenderedPageBreak/>
        <w:t>Календарно-тематическое планирование разработано в соответствии с рабочей программой учебного предмета «Математика» 5 класс. На основании учебного плана МБОУ «</w:t>
      </w:r>
      <w:proofErr w:type="spellStart"/>
      <w:r w:rsidRPr="004020CD">
        <w:rPr>
          <w:rFonts w:ascii="Calibri" w:eastAsia="MS Mincho" w:hAnsi="Calibri" w:cs="Calibri"/>
        </w:rPr>
        <w:t>Большетиганская</w:t>
      </w:r>
      <w:proofErr w:type="spellEnd"/>
      <w:r w:rsidRPr="004020CD">
        <w:rPr>
          <w:rFonts w:ascii="Calibri" w:eastAsia="MS Mincho" w:hAnsi="Calibri" w:cs="Calibri"/>
        </w:rPr>
        <w:t xml:space="preserve"> ООШ имени А. </w:t>
      </w:r>
      <w:proofErr w:type="spellStart"/>
      <w:r w:rsidRPr="004020CD">
        <w:rPr>
          <w:rFonts w:ascii="Calibri" w:eastAsia="MS Mincho" w:hAnsi="Calibri" w:cs="Calibri"/>
        </w:rPr>
        <w:t>Баттала</w:t>
      </w:r>
      <w:proofErr w:type="spellEnd"/>
      <w:r w:rsidRPr="004020CD">
        <w:rPr>
          <w:rFonts w:ascii="Calibri" w:eastAsia="MS Mincho" w:hAnsi="Calibri" w:cs="Calibri"/>
        </w:rPr>
        <w:t xml:space="preserve">» на 2022-2023 учебный год на изучение математики в 5 классе отводится 5 часов в неделю. Для освоения рабочей программы учебного предмета «Математика» в 5 классе используется учебник авторов: Г.В. Дорофеев, И.Ф. </w:t>
      </w:r>
      <w:proofErr w:type="spellStart"/>
      <w:r w:rsidRPr="004020CD">
        <w:rPr>
          <w:rFonts w:ascii="Calibri" w:eastAsia="MS Mincho" w:hAnsi="Calibri" w:cs="Calibri"/>
        </w:rPr>
        <w:t>Шарыгин</w:t>
      </w:r>
      <w:proofErr w:type="spellEnd"/>
      <w:r w:rsidRPr="004020CD">
        <w:rPr>
          <w:rFonts w:ascii="Calibri" w:eastAsia="MS Mincho" w:hAnsi="Calibri" w:cs="Calibri"/>
        </w:rPr>
        <w:t xml:space="preserve"> Математика 5 класс, Москва «Просвещение» 2017 ,Г.В. Дорофеев, И.Ф. </w:t>
      </w:r>
      <w:proofErr w:type="spellStart"/>
      <w:r w:rsidRPr="004020CD">
        <w:rPr>
          <w:rFonts w:ascii="Calibri" w:eastAsia="MS Mincho" w:hAnsi="Calibri" w:cs="Calibri"/>
        </w:rPr>
        <w:t>Шарыгин</w:t>
      </w:r>
      <w:proofErr w:type="spellEnd"/>
      <w:r w:rsidRPr="004020CD">
        <w:rPr>
          <w:rFonts w:ascii="Calibri" w:eastAsia="MS Mincho" w:hAnsi="Calibri" w:cs="Calibri"/>
        </w:rPr>
        <w:t xml:space="preserve"> Математика 6 класс, Москва «Просвещение» 2016</w:t>
      </w:r>
    </w:p>
    <w:tbl>
      <w:tblPr>
        <w:tblpPr w:leftFromText="180" w:rightFromText="180" w:vertAnchor="text" w:horzAnchor="margin" w:tblpY="659"/>
        <w:tblW w:w="15187" w:type="dxa"/>
        <w:tblLayout w:type="fixed"/>
        <w:tblLook w:val="04A0" w:firstRow="1" w:lastRow="0" w:firstColumn="1" w:lastColumn="0" w:noHBand="0" w:noVBand="1"/>
      </w:tblPr>
      <w:tblGrid>
        <w:gridCol w:w="570"/>
        <w:gridCol w:w="8366"/>
        <w:gridCol w:w="560"/>
        <w:gridCol w:w="574"/>
        <w:gridCol w:w="708"/>
        <w:gridCol w:w="1134"/>
        <w:gridCol w:w="1134"/>
        <w:gridCol w:w="2117"/>
        <w:gridCol w:w="24"/>
      </w:tblGrid>
      <w:tr w:rsidR="004020CD" w:rsidRPr="004020CD" w:rsidTr="001F38F6">
        <w:trPr>
          <w:gridAfter w:val="1"/>
          <w:wAfter w:w="24" w:type="dxa"/>
          <w:trHeight w:hRule="exact" w:val="492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40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 w:rsidRPr="004020CD">
              <w:br/>
            </w:r>
            <w:proofErr w:type="gramStart"/>
            <w:r w:rsidRPr="004020CD">
              <w:rPr>
                <w:rFonts w:ascii="Times New Roman" w:eastAsia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4020CD">
              <w:rPr>
                <w:rFonts w:ascii="Times New Roman" w:eastAsia="Times New Roman" w:hAnsi="Times New Roman"/>
                <w:b/>
                <w:color w:val="000000"/>
                <w:sz w:val="24"/>
              </w:rPr>
              <w:t>/п</w:t>
            </w:r>
          </w:p>
        </w:tc>
        <w:tc>
          <w:tcPr>
            <w:tcW w:w="83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40" w:lineRule="auto"/>
              <w:ind w:left="72"/>
            </w:pPr>
            <w:r w:rsidRPr="004020CD"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40" w:lineRule="auto"/>
              <w:ind w:left="74"/>
            </w:pPr>
            <w:r w:rsidRPr="004020CD"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40" w:lineRule="auto"/>
              <w:ind w:left="72" w:right="144"/>
              <w:jc w:val="center"/>
            </w:pPr>
            <w:r w:rsidRPr="004020CD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40" w:lineRule="auto"/>
              <w:ind w:left="72" w:right="432"/>
            </w:pPr>
            <w:r w:rsidRPr="004020CD"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Примечание</w:t>
            </w:r>
          </w:p>
        </w:tc>
      </w:tr>
      <w:tr w:rsidR="004020CD" w:rsidRPr="004020CD" w:rsidTr="001F38F6">
        <w:trPr>
          <w:gridAfter w:val="1"/>
          <w:wAfter w:w="24" w:type="dxa"/>
          <w:trHeight w:hRule="exact" w:val="329"/>
        </w:trPr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83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/>
              <w:rPr>
                <w:lang w:val="tt-RU"/>
              </w:rPr>
            </w:pPr>
            <w:r w:rsidRPr="004020CD">
              <w:rPr>
                <w:rFonts w:ascii="Times New Roman" w:eastAsia="Times New Roman" w:hAnsi="Times New Roman"/>
                <w:b/>
                <w:color w:val="000000"/>
                <w:sz w:val="24"/>
                <w:lang w:val="tt-RU"/>
              </w:rPr>
              <w:t>К.р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/>
              <w:rPr>
                <w:lang w:val="tt-RU"/>
              </w:rPr>
            </w:pPr>
            <w:r w:rsidRPr="004020CD">
              <w:rPr>
                <w:rFonts w:ascii="Times New Roman" w:eastAsia="Times New Roman" w:hAnsi="Times New Roman"/>
                <w:b/>
                <w:color w:val="000000"/>
                <w:sz w:val="24"/>
              </w:rPr>
              <w:t>П</w:t>
            </w:r>
            <w:r w:rsidRPr="004020CD">
              <w:rPr>
                <w:rFonts w:ascii="Times New Roman" w:eastAsia="Times New Roman" w:hAnsi="Times New Roman"/>
                <w:b/>
                <w:color w:val="000000"/>
                <w:sz w:val="24"/>
                <w:lang w:val="tt-RU"/>
              </w:rPr>
              <w:t>.</w:t>
            </w:r>
            <w:proofErr w:type="gramStart"/>
            <w:r w:rsidRPr="004020CD">
              <w:rPr>
                <w:rFonts w:ascii="Times New Roman" w:eastAsia="Times New Roman" w:hAnsi="Times New Roman"/>
                <w:b/>
                <w:color w:val="000000"/>
                <w:sz w:val="24"/>
              </w:rPr>
              <w:t>р</w:t>
            </w:r>
            <w:proofErr w:type="gramEnd"/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</w:tr>
      <w:tr w:rsidR="004020CD" w:rsidRPr="004020CD" w:rsidTr="001F38F6">
        <w:trPr>
          <w:gridAfter w:val="1"/>
          <w:wAfter w:w="24" w:type="dxa"/>
          <w:trHeight w:hRule="exact" w:val="767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8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tt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20CD" w:rsidRPr="004020CD" w:rsidRDefault="004020CD" w:rsidP="004020CD">
            <w:pPr>
              <w:jc w:val="center"/>
            </w:pPr>
            <w:r w:rsidRPr="004020CD"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jc w:val="center"/>
            </w:pPr>
            <w:r w:rsidRPr="004020CD">
              <w:t>факт</w:t>
            </w:r>
          </w:p>
        </w:tc>
        <w:tc>
          <w:tcPr>
            <w:tcW w:w="21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</w:tr>
      <w:tr w:rsidR="004020CD" w:rsidRPr="004020CD" w:rsidTr="001F38F6">
        <w:trPr>
          <w:gridAfter w:val="1"/>
          <w:wAfter w:w="24" w:type="dxa"/>
          <w:trHeight w:hRule="exact" w:val="35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Ряд натуральных чисел и нуль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right="720"/>
            </w:pP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020CD" w:rsidRPr="004020CD" w:rsidTr="001F38F6">
        <w:trPr>
          <w:gridAfter w:val="1"/>
          <w:wAfter w:w="24" w:type="dxa"/>
          <w:trHeight w:hRule="exact" w:val="46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Десятичная система записи натуральных чисел. Римская нумерация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4020CD" w:rsidRPr="004020CD" w:rsidTr="001F38F6">
        <w:trPr>
          <w:gridAfter w:val="1"/>
          <w:wAfter w:w="24" w:type="dxa"/>
          <w:trHeight w:hRule="exact" w:val="7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Чтение и запись натуральных чисел. Запись числа в виде суммы разрядных слагаемых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62" w:lineRule="auto"/>
              <w:ind w:left="72" w:right="144"/>
            </w:pPr>
          </w:p>
        </w:tc>
      </w:tr>
      <w:tr w:rsidR="004020CD" w:rsidRPr="004020CD" w:rsidTr="001F38F6">
        <w:trPr>
          <w:gridAfter w:val="1"/>
          <w:wAfter w:w="24" w:type="dxa"/>
          <w:trHeight w:hRule="exact" w:val="38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right="43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Сравнение натуральных чисел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  <w:lang w:val="tt-RU"/>
              </w:rPr>
              <w:t xml:space="preserve"> </w:t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proofErr w:type="gramEnd"/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</w:tr>
      <w:tr w:rsidR="004020CD" w:rsidRPr="004020CD" w:rsidTr="001F38F6">
        <w:trPr>
          <w:gridAfter w:val="1"/>
          <w:wAfter w:w="24" w:type="dxa"/>
          <w:trHeight w:hRule="exact" w:val="72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Сравнение натуральных чисел. Решение задач с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практическим содержанием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</w:tr>
      <w:tr w:rsidR="004020CD" w:rsidRPr="004020CD" w:rsidTr="001F38F6">
        <w:trPr>
          <w:gridAfter w:val="1"/>
          <w:wAfter w:w="24" w:type="dxa"/>
          <w:trHeight w:hRule="exact" w:val="43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</w:tr>
      <w:tr w:rsidR="004020CD" w:rsidRPr="004020CD" w:rsidTr="001F38F6">
        <w:trPr>
          <w:gridAfter w:val="1"/>
          <w:wAfter w:w="24" w:type="dxa"/>
          <w:trHeight w:hRule="exact" w:val="69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Округление натуральных чисел. Решение задач с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практическим содержанием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right="720"/>
            </w:pPr>
          </w:p>
        </w:tc>
      </w:tr>
      <w:tr w:rsidR="004020CD" w:rsidRPr="004020CD" w:rsidTr="001F38F6">
        <w:trPr>
          <w:gridAfter w:val="1"/>
          <w:wAfter w:w="24" w:type="dxa"/>
          <w:trHeight w:hRule="exact" w:val="42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Точка. Прямая. Линии на плоскости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right="720"/>
            </w:pP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020CD" w:rsidRPr="004020CD" w:rsidTr="001F38F6">
        <w:trPr>
          <w:gridAfter w:val="1"/>
          <w:wAfter w:w="24" w:type="dxa"/>
          <w:trHeight w:hRule="exact" w:val="41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62" w:lineRule="auto"/>
              <w:ind w:left="72" w:right="720"/>
            </w:pP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020CD" w:rsidRPr="004020CD" w:rsidTr="001F38F6">
        <w:trPr>
          <w:gridAfter w:val="1"/>
          <w:wAfter w:w="24" w:type="dxa"/>
          <w:trHeight w:hRule="exact" w:val="70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/>
              <w:ind w:left="72" w:right="43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 (на клетчатой бумаге)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“Построение узора из окружности”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</w:tr>
      <w:tr w:rsidR="004020CD" w:rsidRPr="004020CD" w:rsidTr="001F38F6">
        <w:trPr>
          <w:gridAfter w:val="1"/>
          <w:wAfter w:w="24" w:type="dxa"/>
          <w:trHeight w:hRule="exact" w:val="43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Луч и отрезок Входной</w:t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  <w:lang w:val="tt-RU"/>
              </w:rPr>
              <w:t xml:space="preserve"> </w:t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020CD" w:rsidRPr="004020CD" w:rsidTr="001F38F6">
        <w:trPr>
          <w:gridAfter w:val="1"/>
          <w:wAfter w:w="24" w:type="dxa"/>
          <w:trHeight w:hRule="exact" w:val="43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Длина отрезка. Единицы измерения длины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020CD" w:rsidRPr="004020CD" w:rsidTr="001F38F6">
        <w:trPr>
          <w:gridAfter w:val="1"/>
          <w:wAfter w:w="24" w:type="dxa"/>
          <w:trHeight w:hRule="exact" w:val="43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Сравнение отрезков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</w:tr>
      <w:tr w:rsidR="004020CD" w:rsidRPr="004020CD" w:rsidTr="001F38F6">
        <w:trPr>
          <w:trHeight w:hRule="exact" w:val="43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Координатная прямая. Шкалы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020CD" w:rsidRPr="004020CD" w:rsidTr="001F38F6">
        <w:trPr>
          <w:trHeight w:hRule="exact" w:val="43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Координаты точки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020CD" w:rsidRPr="004020CD" w:rsidTr="001F38F6">
        <w:trPr>
          <w:trHeight w:hRule="exact" w:val="42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прямой 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</w:tr>
      <w:tr w:rsidR="004020CD" w:rsidRPr="004020CD" w:rsidTr="001F38F6">
        <w:trPr>
          <w:trHeight w:hRule="exact" w:val="67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  <w:rPr>
                <w:b/>
                <w:i/>
              </w:rPr>
            </w:pPr>
            <w:r w:rsidRPr="004020CD">
              <w:rPr>
                <w:rFonts w:ascii="Times New Roman" w:eastAsia="Times New Roman" w:hAnsi="Times New Roman"/>
                <w:b/>
                <w:i/>
                <w:color w:val="000000"/>
                <w:sz w:val="24"/>
              </w:rPr>
              <w:t>17</w:t>
            </w:r>
            <w:r w:rsidRPr="004020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*</w:t>
            </w:r>
            <w:r w:rsidRPr="004020CD">
              <w:rPr>
                <w:rFonts w:ascii="Times New Roman" w:eastAsia="Times New Roman" w:hAnsi="Times New Roman"/>
                <w:b/>
                <w:i/>
                <w:color w:val="000000"/>
                <w:sz w:val="24"/>
              </w:rPr>
              <w:t>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  <w:rPr>
                <w:b/>
                <w:i/>
              </w:rPr>
            </w:pPr>
            <w:r w:rsidRPr="004020CD">
              <w:rPr>
                <w:rFonts w:ascii="Times New Roman" w:eastAsia="Times New Roman" w:hAnsi="Times New Roman"/>
                <w:b/>
                <w:i/>
                <w:color w:val="000000"/>
                <w:sz w:val="24"/>
              </w:rPr>
              <w:t>Решение логических задач. Задачи о «мудрецах, о лжецах и тех, кто всегда говорит правду.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4020CD" w:rsidRPr="004020CD" w:rsidTr="001F38F6">
        <w:trPr>
          <w:trHeight w:hRule="exact" w:val="71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/>
              <w:ind w:left="72"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работа по темам “Натуральные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”и</w:t>
            </w:r>
            <w:proofErr w:type="spellEnd"/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"Линии на плоскости"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</w:tr>
      <w:tr w:rsidR="004020CD" w:rsidRPr="004020CD" w:rsidTr="001F38F6">
        <w:trPr>
          <w:trHeight w:hRule="exact" w:val="71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Действие сложения. Компоненты действия. Нахождение неизвестного компонента. Сложение многозначных натуральных чисел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Переместительное и сочетательное свойства сложения. Свойство нуля при сложении. Использование букв для свойств арифметических действий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4020CD" w:rsidRPr="004020CD" w:rsidTr="001F38F6">
        <w:trPr>
          <w:trHeight w:hRule="exact" w:val="100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81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задач и упражнений на применение</w:t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  <w:lang w:val="tt-RU"/>
              </w:rPr>
              <w:t xml:space="preserve"> </w:t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переместительного и сочетательного свой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ств </w:t>
            </w:r>
            <w:r w:rsidRPr="004020CD">
              <w:t xml:space="preserve"> </w:t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сл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ожения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</w:tr>
      <w:tr w:rsidR="004020CD" w:rsidRPr="004020CD" w:rsidTr="001F38F6">
        <w:trPr>
          <w:trHeight w:hRule="exact" w:val="83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Вычитание как действие, обратное сложению. Компоненты действия. Нахождение неизвестного компонента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4020CD" w:rsidRPr="004020CD" w:rsidTr="001F38F6">
        <w:trPr>
          <w:trHeight w:hRule="exact" w:val="41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Вычитание многозначных натуральных чисел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020CD" w:rsidRPr="004020CD" w:rsidTr="001F38F6">
        <w:trPr>
          <w:trHeight w:hRule="exact" w:val="42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 арифметическим способом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right="144"/>
            </w:pPr>
          </w:p>
        </w:tc>
      </w:tr>
      <w:tr w:rsidR="004020CD" w:rsidRPr="004020CD" w:rsidTr="001F38F6">
        <w:trPr>
          <w:trHeight w:hRule="exact" w:val="85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  <w:rPr>
                <w:b/>
                <w:i/>
              </w:rPr>
            </w:pPr>
            <w:r w:rsidRPr="004020CD">
              <w:rPr>
                <w:rFonts w:ascii="Times New Roman" w:eastAsia="Times New Roman" w:hAnsi="Times New Roman"/>
                <w:b/>
                <w:i/>
                <w:color w:val="000000"/>
                <w:sz w:val="24"/>
              </w:rPr>
              <w:t>25*.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b/>
                <w:i/>
              </w:rPr>
            </w:pPr>
            <w:r w:rsidRPr="004020CD">
              <w:rPr>
                <w:rFonts w:ascii="Times New Roman" w:eastAsia="Times New Roman" w:hAnsi="Times New Roman"/>
                <w:b/>
                <w:i/>
                <w:color w:val="000000"/>
                <w:sz w:val="24"/>
              </w:rPr>
              <w:t>Решение текстовых задач с помощью сложения и вычитания на развитие функциональной грамотности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4020CD" w:rsidRPr="004020CD" w:rsidTr="001F38F6">
        <w:trPr>
          <w:trHeight w:hRule="exact" w:val="43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/>
              <w:ind w:left="72" w:right="43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работа по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теме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“С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ложение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и вычитание натуральных чисел”. 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</w:tr>
      <w:tr w:rsidR="004020CD" w:rsidRPr="004020CD" w:rsidTr="001F38F6">
        <w:trPr>
          <w:trHeight w:hRule="exact" w:val="72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27.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Действие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.К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омпоненты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действия.Нахождение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неизвестного компонента.</w:t>
            </w:r>
          </w:p>
          <w:p w:rsidR="004020CD" w:rsidRPr="004020CD" w:rsidRDefault="004020CD" w:rsidP="004020CD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Переместительное и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сочетательное свойства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умножения. Использование букв для свойств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арифметических действий.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4020CD" w:rsidRPr="004020CD" w:rsidTr="001F38F6">
        <w:trPr>
          <w:trHeight w:hRule="exact" w:val="4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Умножение многозначных натуральных чисел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020CD" w:rsidRPr="004020CD" w:rsidTr="001F38F6">
        <w:trPr>
          <w:trHeight w:hRule="exact" w:val="67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многозначных натуральных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.С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войства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нуля и единицы при умножении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</w:tr>
      <w:tr w:rsidR="004020CD" w:rsidRPr="004020CD" w:rsidTr="001F38F6">
        <w:trPr>
          <w:trHeight w:hRule="exact" w:val="71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Распределительное свойство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умножения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.И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спользование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букв для свойств арифметических действий.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4020CD" w:rsidRPr="004020CD" w:rsidTr="001F38F6">
        <w:trPr>
          <w:trHeight w:hRule="exact" w:val="40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Распределительное свойство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умножения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.П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рименение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при вычислениях.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4020CD" w:rsidRPr="004020CD" w:rsidTr="001F38F6">
        <w:trPr>
          <w:trHeight w:hRule="exact" w:val="40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Квадрат и куб числа.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020CD" w:rsidRPr="004020CD" w:rsidTr="001F38F6">
        <w:trPr>
          <w:trHeight w:hRule="exact" w:val="44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020CD" w:rsidRPr="004020CD" w:rsidTr="001F38F6">
        <w:trPr>
          <w:trHeight w:hRule="exact" w:val="84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Деление как действие, обратное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умножению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.К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омпоненты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действия.</w:t>
            </w:r>
          </w:p>
          <w:p w:rsidR="004020CD" w:rsidRPr="004020CD" w:rsidRDefault="004020CD" w:rsidP="004020CD">
            <w:pPr>
              <w:autoSpaceDE w:val="0"/>
              <w:autoSpaceDN w:val="0"/>
              <w:spacing w:before="70" w:after="0" w:line="262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Нахождение неизвестного компонента.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4020CD" w:rsidRPr="004020CD" w:rsidTr="001F38F6">
        <w:trPr>
          <w:trHeight w:hRule="exact" w:val="43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Деление многозначных чисел.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4020CD" w:rsidRPr="004020CD" w:rsidTr="001F38F6">
        <w:trPr>
          <w:trHeight w:hRule="exact" w:val="42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Деление с остатком.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020CD" w:rsidRPr="004020CD" w:rsidTr="001F38F6">
        <w:trPr>
          <w:trHeight w:hRule="exact" w:val="4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  <w:rPr>
                <w:b/>
                <w:i/>
              </w:rPr>
            </w:pPr>
            <w:r w:rsidRPr="004020CD">
              <w:rPr>
                <w:rFonts w:ascii="Times New Roman" w:eastAsia="Times New Roman" w:hAnsi="Times New Roman"/>
                <w:b/>
                <w:i/>
                <w:color w:val="000000"/>
                <w:sz w:val="24"/>
              </w:rPr>
              <w:t>37*.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/>
              <w:ind w:left="72" w:right="864"/>
              <w:rPr>
                <w:b/>
                <w:i/>
              </w:rPr>
            </w:pPr>
            <w:r w:rsidRPr="004020CD">
              <w:rPr>
                <w:rFonts w:ascii="Times New Roman" w:eastAsia="Times New Roman" w:hAnsi="Times New Roman"/>
                <w:b/>
                <w:i/>
                <w:color w:val="000000"/>
                <w:sz w:val="24"/>
              </w:rPr>
              <w:t>Деление с остатком. Решение задач с</w:t>
            </w:r>
            <w:r w:rsidRPr="004020CD">
              <w:rPr>
                <w:rFonts w:ascii="Times New Roman" w:eastAsia="Times New Roman" w:hAnsi="Times New Roman"/>
                <w:b/>
                <w:i/>
                <w:color w:val="000000"/>
                <w:sz w:val="24"/>
                <w:lang w:val="tt-RU"/>
              </w:rPr>
              <w:t xml:space="preserve"> </w:t>
            </w:r>
            <w:r w:rsidRPr="004020CD">
              <w:rPr>
                <w:rFonts w:ascii="Times New Roman" w:eastAsia="Times New Roman" w:hAnsi="Times New Roman"/>
                <w:b/>
                <w:i/>
                <w:color w:val="000000"/>
                <w:sz w:val="24"/>
              </w:rPr>
              <w:t>практическим содержанием.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</w:tr>
      <w:tr w:rsidR="004020CD" w:rsidRPr="004020CD" w:rsidTr="001F38F6">
        <w:trPr>
          <w:trHeight w:hRule="exact" w:val="43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Делители и кратные числа.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62" w:lineRule="auto"/>
              <w:ind w:left="72" w:right="720"/>
            </w:pP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020CD" w:rsidRPr="004020CD" w:rsidTr="001F38F6">
        <w:trPr>
          <w:trHeight w:hRule="exact" w:val="4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Признаки делимости на 2, 5, 10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020CD" w:rsidRPr="004020CD" w:rsidTr="001F38F6">
        <w:trPr>
          <w:trHeight w:hRule="exact" w:val="42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Признаки делимости на 3, 9.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</w:tr>
      <w:tr w:rsidR="004020CD" w:rsidRPr="004020CD" w:rsidTr="001F38F6">
        <w:trPr>
          <w:trHeight w:hRule="exact" w:val="43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Простые и составные числа. 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right="720"/>
            </w:pP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020CD" w:rsidRPr="004020CD" w:rsidTr="001F38F6">
        <w:trPr>
          <w:trHeight w:hRule="exact" w:val="43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Разложение числа на простые множители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4020CD" w:rsidRPr="004020CD" w:rsidTr="001F38F6">
        <w:trPr>
          <w:trHeight w:hRule="exact" w:val="39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Числовые выражения. Чтение и составление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right="720"/>
            </w:pPr>
          </w:p>
        </w:tc>
      </w:tr>
      <w:tr w:rsidR="004020CD" w:rsidRPr="004020CD" w:rsidTr="001F38F6">
        <w:trPr>
          <w:trHeight w:hRule="exact" w:val="43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Преобразование числовых выражений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</w:tr>
      <w:tr w:rsidR="004020CD" w:rsidRPr="004020CD" w:rsidTr="001F38F6">
        <w:trPr>
          <w:trHeight w:hRule="exact" w:val="38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Решение текстовых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.И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спользование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при решении задач таблиц и схем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4020CD" w:rsidRPr="004020CD" w:rsidTr="001F38F6">
        <w:trPr>
          <w:trHeight w:hRule="exact" w:val="70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46.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Порядок выполнения действий при вычислении значения числового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62" w:lineRule="auto"/>
              <w:ind w:left="72" w:right="720"/>
            </w:pPr>
          </w:p>
        </w:tc>
      </w:tr>
      <w:tr w:rsidR="004020CD" w:rsidRPr="004020CD" w:rsidTr="001F38F6">
        <w:trPr>
          <w:trHeight w:hRule="exact" w:val="41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задач. Задачи на части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720"/>
            </w:pPr>
          </w:p>
        </w:tc>
      </w:tr>
      <w:tr w:rsidR="004020CD" w:rsidRPr="004020CD" w:rsidTr="001F38F6">
        <w:trPr>
          <w:trHeight w:hRule="exact" w:val="84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81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Преобразование числовых выражений при выполнении действий со скобками в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вычислениях числовых выражений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right="144"/>
            </w:pPr>
          </w:p>
        </w:tc>
      </w:tr>
      <w:tr w:rsidR="004020CD" w:rsidRPr="004020CD" w:rsidTr="001F38F6">
        <w:trPr>
          <w:trHeight w:hRule="exact" w:val="43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задач. Задачи на движение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right="720"/>
            </w:pPr>
          </w:p>
        </w:tc>
      </w:tr>
      <w:tr w:rsidR="004020CD" w:rsidRPr="004020CD" w:rsidTr="001F38F6">
        <w:trPr>
          <w:trHeight w:hRule="exact" w:val="43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задач. Составление выражения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right="720"/>
            </w:pPr>
          </w:p>
        </w:tc>
      </w:tr>
      <w:tr w:rsidR="004020CD" w:rsidRPr="004020CD" w:rsidTr="001F38F6">
        <w:trPr>
          <w:trHeight w:hRule="exact" w:val="6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работа по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теме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“У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множение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и деление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натуральных чисел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0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Ломаная. Измерение длины ломаной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0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Углы. Виды углов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0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32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6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Сравнение углов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1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86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“П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остроение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углов”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Доли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Дробь как способ записи части величины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Обыкновенные дроби.</w:t>
            </w:r>
            <w:r w:rsidRPr="004020CD">
              <w:t xml:space="preserve"> </w:t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Практические задачи, содержащие доли и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Обыкновенные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дроби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.И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зображение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обыкновенных дробей точками на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координатной прямой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Приведение дроби к новому знаменателю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1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Приведение дроби к новому знаменателю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задач, содержащих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1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Сравнение дробей. Решение задач с практическим содержанием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Смешанные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62" w:lineRule="auto"/>
              <w:ind w:left="72"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Перевод неправильной дроби в 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смешанную</w:t>
            </w:r>
            <w:proofErr w:type="gramEnd"/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Перевод неправильной дроби в 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смешанную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и обратно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практических и прикладных задач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27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работа по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теме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“Д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оли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и дроби”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15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Многоугольники.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Треугольник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.Ч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етырехугольник</w:t>
            </w:r>
            <w:proofErr w:type="spellEnd"/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28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Равенство фигур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Периметр треугольника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1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74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Прямоугольник. Квадрат. Свойства сторон и углов прямоугольника, квадрата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71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Прямоугольник. Квадрат. Построения на клетчатой бумаге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81" w:lineRule="auto"/>
              <w:ind w:left="72" w:right="43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  <w:r w:rsidRPr="004020CD">
              <w:t xml:space="preserve"> </w:t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“Построение прямоугольника с заданными сторонами на нелинованной бумаге”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1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85.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Площадь и периметр прямоугольника, квадрата. Единицы измерения площади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  <w:rPr>
                <w:b/>
                <w:i/>
              </w:rPr>
            </w:pPr>
            <w:r w:rsidRPr="004020CD">
              <w:rPr>
                <w:rFonts w:ascii="Times New Roman" w:eastAsia="Times New Roman" w:hAnsi="Times New Roman"/>
                <w:b/>
                <w:i/>
                <w:color w:val="000000"/>
                <w:sz w:val="24"/>
              </w:rPr>
              <w:t>86*.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71" w:lineRule="auto"/>
              <w:ind w:left="72" w:right="144"/>
              <w:rPr>
                <w:b/>
                <w:i/>
              </w:rPr>
            </w:pPr>
            <w:r w:rsidRPr="004020CD">
              <w:rPr>
                <w:rFonts w:ascii="Times New Roman" w:eastAsia="Times New Roman" w:hAnsi="Times New Roman"/>
                <w:b/>
                <w:i/>
                <w:color w:val="000000"/>
                <w:sz w:val="24"/>
              </w:rPr>
              <w:t>Площади многоугольников, составленных из прямоугольников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78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Решение практических задач на нахождение площади прямоугольника, квадрата, периметра многоугольника 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работа по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тем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е“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”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27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28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1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5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обыкновенных дробей. Решение текстовых задач, содержащих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56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обыкновенных дробей. Решение текстовых задач, содержащих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27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Умножение обыкновенной дроби на натуральное число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27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Умножение обыкновенной дроби на натуральное число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28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Умножение обыкновенных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29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Умножение обыкновенных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/>
              <w:ind w:right="144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обыкновенных дробей. Решение текстовых задач, содержащих </w:t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br/>
              <w:t>обыкновенные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81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обыкновенных дробей. Числовые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выражения, содержащие умножение обыкновенных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/>
              <w:ind w:left="156" w:right="144" w:hanging="15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Умножение обыкновенных дробей. Решение текстовых задач, содержащих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/>
              <w:ind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дробей.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задач, содержащих обыкновенные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Взаимно обратные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1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Взаимно обратные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104.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576"/>
              </w:tabs>
              <w:autoSpaceDE w:val="0"/>
              <w:autoSpaceDN w:val="0"/>
              <w:spacing w:after="0" w:line="262" w:lineRule="auto"/>
              <w:ind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Деление обыкновенной дроби на натуральное число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576"/>
              </w:tabs>
              <w:autoSpaceDE w:val="0"/>
              <w:autoSpaceDN w:val="0"/>
              <w:spacing w:after="0" w:line="262" w:lineRule="auto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Деление обыкновенной дроби на натуральное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.Р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ешение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практических и прикладных задач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1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576"/>
              </w:tabs>
              <w:autoSpaceDE w:val="0"/>
              <w:autoSpaceDN w:val="0"/>
              <w:spacing w:after="0" w:line="262" w:lineRule="auto"/>
              <w:ind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Деление обыкновенных </w:t>
            </w:r>
            <w:r w:rsidRPr="004020CD">
              <w:tab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/>
              <w:ind w:left="576" w:right="288" w:hanging="576"/>
              <w:jc w:val="both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Деление обыкновенных дробей. Решение задач на деление обыкновенных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81" w:lineRule="auto"/>
              <w:ind w:left="576" w:right="432" w:hanging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Деление обыкновенных дробей. Числовые выражения, содержащие деление обыкновенных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156"/>
              </w:tabs>
              <w:autoSpaceDE w:val="0"/>
              <w:autoSpaceDN w:val="0"/>
              <w:spacing w:after="0" w:line="262" w:lineRule="auto"/>
              <w:ind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Решение текстовых задач на </w:t>
            </w:r>
            <w:r w:rsidRPr="004020CD">
              <w:tab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71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 на нахождение целого по его части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71" w:lineRule="auto"/>
              <w:ind w:right="43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Числовые и буквенные выражения, содержащие обыкновенные дроби.</w:t>
            </w:r>
          </w:p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71" w:lineRule="auto"/>
              <w:ind w:left="156" w:hanging="15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работа по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теме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“Д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ействия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с обыкновенными дробями”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1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576"/>
              </w:tabs>
              <w:autoSpaceDE w:val="0"/>
              <w:autoSpaceDN w:val="0"/>
              <w:spacing w:after="0" w:line="262" w:lineRule="auto"/>
              <w:ind w:right="129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Прямоугольный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параллелепипед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.И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зображение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прямоугольного параллелепипеда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0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Развертки прямоугольного параллелепипеда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1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576"/>
              </w:tabs>
              <w:autoSpaceDE w:val="0"/>
              <w:autoSpaceDN w:val="0"/>
              <w:spacing w:after="0" w:line="262" w:lineRule="auto"/>
              <w:ind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Куб. Изображение куба. </w:t>
            </w:r>
            <w:r w:rsidRPr="004020CD">
              <w:tab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Развертка куба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  <w:rPr>
                <w:b/>
                <w:i/>
              </w:rPr>
            </w:pPr>
            <w:r w:rsidRPr="004020CD">
              <w:rPr>
                <w:rFonts w:ascii="Times New Roman" w:eastAsia="Times New Roman" w:hAnsi="Times New Roman"/>
                <w:b/>
                <w:i/>
                <w:color w:val="000000"/>
                <w:sz w:val="24"/>
              </w:rPr>
              <w:t>118</w:t>
            </w:r>
            <w:r w:rsidRPr="004020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*</w:t>
            </w:r>
            <w:r w:rsidRPr="004020CD">
              <w:rPr>
                <w:rFonts w:ascii="Times New Roman" w:eastAsia="Times New Roman" w:hAnsi="Times New Roman"/>
                <w:b/>
                <w:i/>
                <w:color w:val="000000"/>
                <w:sz w:val="24"/>
              </w:rPr>
              <w:t xml:space="preserve">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/>
              <w:ind w:left="576" w:right="144" w:hanging="576"/>
              <w:rPr>
                <w:b/>
                <w:i/>
              </w:rPr>
            </w:pPr>
            <w:r w:rsidRPr="004020CD">
              <w:rPr>
                <w:rFonts w:ascii="Times New Roman" w:eastAsia="Times New Roman" w:hAnsi="Times New Roman"/>
                <w:b/>
                <w:i/>
                <w:color w:val="000000"/>
                <w:sz w:val="24"/>
              </w:rPr>
              <w:t>Создание моделей многогранников (из бумаги, проволоки, пластилина и др.)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156"/>
              </w:tabs>
              <w:autoSpaceDE w:val="0"/>
              <w:autoSpaceDN w:val="0"/>
              <w:spacing w:after="0" w:line="262" w:lineRule="auto"/>
              <w:ind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Понятие объёма. Единицы </w:t>
            </w:r>
            <w:r w:rsidRPr="004020CD">
              <w:tab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измерения объёма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0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71" w:lineRule="auto"/>
              <w:ind w:right="129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Объём куба и прямоугольного параллелепипеда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 по теме “Площадь поверхности куба и прямоугольного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параллелепипеда”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Десятичная запись дробных чисел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Десятичная запись дробных чисел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30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Запись и чтение десятичных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/>
              <w:ind w:right="43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практических и прикладных задач, содержащих десятичные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/>
              <w:ind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Решение практических и прикладных задач, содержащих представление данных в виде таблиц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81" w:lineRule="auto"/>
              <w:ind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практических и прикладных задач, содержащих представление данных в виде столбчатых диаграмм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практических задач, содержащих обыкновенные и десятичные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1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156" w:hanging="15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Изображение десятичных дробей точками на 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числовой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1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Изображение десятичных дробей точками на 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числовой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Сравнение десятичных </w:t>
            </w:r>
            <w:r w:rsidRPr="004020CD">
              <w:tab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прикладных задач с использованием сравнения десятичных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/>
              <w:ind w:right="43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практических и прикладных задач, содержащих десятичные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Сложение и вычитание </w:t>
            </w:r>
            <w:r w:rsidRPr="004020CD">
              <w:tab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десятичных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0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135.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Сложение и вычитание </w:t>
            </w:r>
            <w:r w:rsidRPr="004020CD">
              <w:tab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десятичных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Сложение и вычитание </w:t>
            </w:r>
            <w:r w:rsidRPr="004020CD">
              <w:tab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десятичных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.Р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ешение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текстовых задач, содержащих десятичные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137.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81" w:lineRule="auto"/>
              <w:ind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Решение практических и прикладных задач с использованием сложения и вычитания десятичных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81" w:lineRule="auto"/>
              <w:ind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Решение практических и прикладных задач с использованием сложения и вычитания десятичных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десятичной дроби на 10, 100, 1000 и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т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.д</w:t>
            </w:r>
            <w:proofErr w:type="spellEnd"/>
            <w:proofErr w:type="gramEnd"/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140.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десятичной дроби на 0,1, 0,01, 0,001 и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т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.д</w:t>
            </w:r>
            <w:proofErr w:type="spellEnd"/>
            <w:proofErr w:type="gramEnd"/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141.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Умножение десятичных </w:t>
            </w:r>
            <w:r w:rsidRPr="004020CD">
              <w:tab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Умножение десятичных дробей. Решение текстовых задач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143.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Деление десятичных дробей </w:t>
            </w:r>
            <w:r w:rsidRPr="004020CD">
              <w:tab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на натуральное число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144.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Деление десятичных дробей </w:t>
            </w:r>
            <w:r w:rsidRPr="004020CD">
              <w:tab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на натуральное число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1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145.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Деление десятичной дробей на 10, 100, 1000 и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т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.д</w:t>
            </w:r>
            <w:proofErr w:type="spellEnd"/>
            <w:proofErr w:type="gramEnd"/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146.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Деление десятичной дробей </w:t>
            </w:r>
            <w:r w:rsidRPr="004020CD">
              <w:tab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на 0,1, 0,01, 0,001 и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т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.д</w:t>
            </w:r>
            <w:proofErr w:type="spellEnd"/>
            <w:proofErr w:type="gramEnd"/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147.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Деление десятичных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100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Деление десятичных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1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Деление десятичных дробей. Решение текстовых задач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/>
              <w:ind w:right="43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практических и прикладных задач с использованием деления десятичных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54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Деление десятичных дробей. </w:t>
            </w:r>
            <w:r w:rsidRPr="004020CD">
              <w:tab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152.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Округление десятичных </w:t>
            </w:r>
            <w:r w:rsidRPr="004020CD">
              <w:tab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Округление десятичных </w:t>
            </w:r>
            <w:r w:rsidRPr="004020CD">
              <w:tab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154.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/>
              <w:ind w:right="43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практических и прикладных задач на округление десятичных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1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155.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Решение текстовых задач, </w:t>
            </w:r>
            <w:r w:rsidRPr="004020CD">
              <w:tab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содержащих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текстовых задач, содержащих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Решение текстовых задач, содержащих зависимость, связывающие величины: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цена, количество, стоимость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1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Решение задач перебором всех возможных вариантов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159.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работа по </w:t>
            </w:r>
            <w:proofErr w:type="spell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теме</w:t>
            </w:r>
            <w:proofErr w:type="gramStart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“Д</w:t>
            </w:r>
            <w:proofErr w:type="gram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есятичные</w:t>
            </w:r>
            <w:proofErr w:type="spellEnd"/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дроби”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156" w:right="386" w:hanging="156"/>
              <w:jc w:val="both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Повторение и обобщение. Действия с натуральными числами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161.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83" w:lineRule="auto"/>
              <w:ind w:left="156" w:right="288" w:hanging="15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Повторение и обобщение. Числовые и буквенные выражения, порядок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действий, использование скобок. Упрощение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выражений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Повторение и обобщение. Округление натуральных чисел, десятичных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42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163.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Повторение и обобщение. Обыкновенные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164.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72" w:right="380"/>
              <w:jc w:val="both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Повторение и обобщение. Решение текстовых задач, содержащих дроби.</w:t>
            </w:r>
          </w:p>
          <w:p w:rsidR="004020CD" w:rsidRPr="004020CD" w:rsidRDefault="004020CD" w:rsidP="004020CD">
            <w:pPr>
              <w:autoSpaceDE w:val="0"/>
              <w:autoSpaceDN w:val="0"/>
              <w:spacing w:before="70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156" w:right="144" w:hanging="15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Повторение и обобщение. Решение текстовых задач на движение, покупки, работу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166.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156" w:right="288" w:hanging="15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Повторение и обобщение. Сложение и вычитание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десятичных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167.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156" w:right="288" w:hanging="15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Повторение и обобщение. Умножение и деление </w:t>
            </w:r>
            <w:r w:rsidRPr="004020CD">
              <w:br/>
            </w: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десятичных дробей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  <w:rPr>
                <w:b/>
                <w:i/>
              </w:rPr>
            </w:pPr>
            <w:r w:rsidRPr="004020CD">
              <w:rPr>
                <w:rFonts w:ascii="Times New Roman" w:eastAsia="Times New Roman" w:hAnsi="Times New Roman"/>
                <w:b/>
                <w:i/>
                <w:color w:val="000000"/>
                <w:sz w:val="24"/>
              </w:rPr>
              <w:t xml:space="preserve">168*.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b/>
                <w:i/>
              </w:rPr>
            </w:pPr>
            <w:r w:rsidRPr="004020CD">
              <w:rPr>
                <w:rFonts w:ascii="Times New Roman" w:eastAsia="Times New Roman" w:hAnsi="Times New Roman"/>
                <w:b/>
                <w:i/>
                <w:color w:val="000000"/>
                <w:sz w:val="24"/>
              </w:rPr>
              <w:t xml:space="preserve"> Повторение и обобщение. Решение текстовых задач c практическим содержанием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169.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156" w:right="144" w:hanging="156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 xml:space="preserve"> Повторение и обобщение. Решение текстовых задач c практическим содержанием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jc w:val="center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170.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Повторение и обобщение. Решение текстовых задач c практическим содержанием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4020CD" w:rsidRPr="004020CD" w:rsidTr="001F38F6">
        <w:trPr>
          <w:trHeight w:hRule="exact" w:val="709"/>
        </w:trPr>
        <w:tc>
          <w:tcPr>
            <w:tcW w:w="8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4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before="98" w:after="0" w:line="230" w:lineRule="auto"/>
              <w:ind w:left="72"/>
            </w:pPr>
            <w:r w:rsidRPr="004020CD">
              <w:rPr>
                <w:rFonts w:ascii="Times New Roman" w:eastAsia="Times New Roman" w:hAnsi="Times New Roman"/>
                <w:color w:val="000000"/>
                <w:sz w:val="24"/>
              </w:rPr>
              <w:t>14.25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/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20CD" w:rsidRPr="004020CD" w:rsidRDefault="004020CD" w:rsidP="004020CD"/>
        </w:tc>
        <w:tc>
          <w:tcPr>
            <w:tcW w:w="2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020CD" w:rsidRPr="004020CD" w:rsidRDefault="004020CD" w:rsidP="004020CD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</w:tbl>
    <w:p w:rsidR="004020CD" w:rsidRPr="004020CD" w:rsidRDefault="004020CD" w:rsidP="004020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0CD" w:rsidRPr="004020CD" w:rsidRDefault="004020CD" w:rsidP="004020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0CD" w:rsidRPr="004020CD" w:rsidRDefault="004020CD" w:rsidP="004020CD">
      <w:pPr>
        <w:jc w:val="center"/>
        <w:rPr>
          <w:rFonts w:ascii="Times New Roman" w:hAnsi="Times New Roman" w:cs="Times New Roman"/>
          <w:sz w:val="24"/>
          <w:szCs w:val="24"/>
        </w:rPr>
      </w:pPr>
      <w:r w:rsidRPr="004020CD">
        <w:rPr>
          <w:rFonts w:ascii="Times New Roman" w:hAnsi="Times New Roman" w:cs="Times New Roman"/>
          <w:sz w:val="24"/>
          <w:szCs w:val="24"/>
        </w:rPr>
        <w:lastRenderedPageBreak/>
        <w:t>Лист изменений в календарн</w:t>
      </w:r>
      <w:proofErr w:type="gramStart"/>
      <w:r w:rsidRPr="004020C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020CD">
        <w:rPr>
          <w:rFonts w:ascii="Times New Roman" w:hAnsi="Times New Roman" w:cs="Times New Roman"/>
          <w:sz w:val="24"/>
          <w:szCs w:val="24"/>
        </w:rPr>
        <w:t xml:space="preserve"> тематическом планировании</w:t>
      </w:r>
    </w:p>
    <w:tbl>
      <w:tblPr>
        <w:tblStyle w:val="1f8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5103"/>
        <w:gridCol w:w="3969"/>
        <w:gridCol w:w="2629"/>
      </w:tblGrid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0CD">
              <w:rPr>
                <w:rFonts w:ascii="Times New Roman" w:hAnsi="Times New Roman" w:cs="Times New Roman"/>
                <w:sz w:val="24"/>
                <w:szCs w:val="24"/>
              </w:rPr>
              <w:t>№ записи</w:t>
            </w: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0C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0CD">
              <w:rPr>
                <w:rFonts w:ascii="Times New Roman" w:hAnsi="Times New Roman" w:cs="Times New Roman"/>
                <w:sz w:val="24"/>
                <w:szCs w:val="24"/>
              </w:rPr>
              <w:t>Изменения, внесенные в КТП</w:t>
            </w: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0CD"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0CD">
              <w:rPr>
                <w:rFonts w:ascii="Times New Roman" w:hAnsi="Times New Roman" w:cs="Times New Roman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CD" w:rsidRPr="004020CD" w:rsidTr="001F38F6">
        <w:tc>
          <w:tcPr>
            <w:tcW w:w="1101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4020CD" w:rsidRPr="004020CD" w:rsidRDefault="004020CD" w:rsidP="0040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20CD" w:rsidRPr="004020CD" w:rsidRDefault="004020CD" w:rsidP="004020CD">
      <w:pPr>
        <w:spacing w:after="0" w:line="240" w:lineRule="auto"/>
        <w:rPr>
          <w:rFonts w:ascii="Calibri" w:hAnsi="Calibri" w:cs="Calibri"/>
          <w:lang w:val="tt-RU"/>
        </w:rPr>
      </w:pPr>
    </w:p>
    <w:p w:rsidR="00E402D0" w:rsidRPr="004020CD" w:rsidRDefault="00E402D0">
      <w:pPr>
        <w:rPr>
          <w:lang w:val="tt-RU"/>
        </w:rPr>
      </w:pPr>
    </w:p>
    <w:sectPr w:rsidR="00E402D0" w:rsidRPr="004020CD" w:rsidSect="00C21B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01"/>
    <w:rsid w:val="002E3601"/>
    <w:rsid w:val="004020CD"/>
    <w:rsid w:val="00B42F4C"/>
    <w:rsid w:val="00CC2736"/>
    <w:rsid w:val="00E4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1"/>
    <w:uiPriority w:val="9"/>
    <w:qFormat/>
    <w:rsid w:val="004020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4020CD"/>
    <w:pPr>
      <w:keepNext/>
      <w:keepLines/>
      <w:spacing w:before="200" w:after="0"/>
      <w:outlineLvl w:val="1"/>
    </w:pPr>
    <w:rPr>
      <w:rFonts w:ascii="Calibri" w:eastAsia="MS Gothic" w:hAnsi="Calibri" w:cs="Times New Roman"/>
      <w:b/>
      <w:bCs/>
      <w:color w:val="4F81BD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4020CD"/>
    <w:pPr>
      <w:keepNext/>
      <w:keepLines/>
      <w:spacing w:before="200" w:after="0"/>
      <w:outlineLvl w:val="2"/>
    </w:pPr>
    <w:rPr>
      <w:rFonts w:ascii="Calibri" w:eastAsia="MS Gothic" w:hAnsi="Calibri" w:cs="Times New Roman"/>
      <w:b/>
      <w:bCs/>
      <w:color w:val="4F81BD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4020CD"/>
    <w:pPr>
      <w:keepNext/>
      <w:keepLines/>
      <w:spacing w:before="200" w:after="0"/>
      <w:outlineLvl w:val="3"/>
    </w:pPr>
    <w:rPr>
      <w:rFonts w:ascii="Calibri" w:eastAsia="MS Gothic" w:hAnsi="Calibri" w:cs="Times New Roman"/>
      <w:b/>
      <w:bCs/>
      <w:i/>
      <w:iCs/>
      <w:color w:val="4F81BD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020CD"/>
    <w:pPr>
      <w:keepNext/>
      <w:keepLines/>
      <w:spacing w:before="200" w:after="0"/>
      <w:outlineLvl w:val="4"/>
    </w:pPr>
    <w:rPr>
      <w:rFonts w:ascii="Calibri" w:eastAsia="MS Gothic" w:hAnsi="Calibri" w:cs="Times New Roman"/>
      <w:color w:val="243F6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4020CD"/>
    <w:pPr>
      <w:keepNext/>
      <w:keepLines/>
      <w:spacing w:before="200" w:after="0"/>
      <w:outlineLvl w:val="5"/>
    </w:pPr>
    <w:rPr>
      <w:rFonts w:ascii="Calibri" w:eastAsia="MS Gothic" w:hAnsi="Calibri" w:cs="Times New Roman"/>
      <w:i/>
      <w:iCs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020CD"/>
    <w:pPr>
      <w:keepNext/>
      <w:keepLines/>
      <w:spacing w:before="200" w:after="0"/>
      <w:outlineLvl w:val="6"/>
    </w:pPr>
    <w:rPr>
      <w:rFonts w:ascii="Calibri" w:eastAsia="MS Gothic" w:hAnsi="Calibri" w:cs="Times New Roman"/>
      <w:i/>
      <w:iCs/>
      <w:color w:val="40404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020CD"/>
    <w:pPr>
      <w:keepNext/>
      <w:keepLines/>
      <w:spacing w:before="200" w:after="0"/>
      <w:outlineLvl w:val="7"/>
    </w:pPr>
    <w:rPr>
      <w:rFonts w:ascii="Calibri" w:eastAsia="MS Gothic" w:hAnsi="Calibri" w:cs="Times New Roman"/>
      <w:color w:val="4F81BD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020CD"/>
    <w:pPr>
      <w:keepNext/>
      <w:keepLines/>
      <w:spacing w:before="20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10"/>
    <w:uiPriority w:val="9"/>
    <w:rsid w:val="004020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semiHidden/>
    <w:rsid w:val="004020CD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semiHidden/>
    <w:rsid w:val="004020CD"/>
    <w:rPr>
      <w:rFonts w:ascii="Calibri" w:eastAsia="MS Gothic" w:hAnsi="Calibri" w:cs="Times New Roman"/>
      <w:b/>
      <w:bCs/>
      <w:color w:val="4F81BD"/>
    </w:rPr>
  </w:style>
  <w:style w:type="character" w:customStyle="1" w:styleId="40">
    <w:name w:val="Заголовок 4 Знак"/>
    <w:basedOn w:val="a2"/>
    <w:link w:val="4"/>
    <w:uiPriority w:val="9"/>
    <w:semiHidden/>
    <w:rsid w:val="004020CD"/>
    <w:rPr>
      <w:rFonts w:ascii="Calibri" w:eastAsia="MS Gothic" w:hAnsi="Calibri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2"/>
    <w:link w:val="5"/>
    <w:uiPriority w:val="9"/>
    <w:semiHidden/>
    <w:rsid w:val="004020CD"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2"/>
    <w:link w:val="6"/>
    <w:uiPriority w:val="9"/>
    <w:semiHidden/>
    <w:rsid w:val="004020CD"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4020CD"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"/>
    <w:semiHidden/>
    <w:rsid w:val="004020CD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4020CD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customStyle="1" w:styleId="110">
    <w:name w:val="Заголовок 11"/>
    <w:basedOn w:val="a1"/>
    <w:next w:val="a1"/>
    <w:link w:val="10"/>
    <w:uiPriority w:val="9"/>
    <w:qFormat/>
    <w:rsid w:val="004020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0">
    <w:name w:val="Заголовок 21"/>
    <w:basedOn w:val="a1"/>
    <w:next w:val="a1"/>
    <w:uiPriority w:val="9"/>
    <w:unhideWhenUsed/>
    <w:qFormat/>
    <w:rsid w:val="004020CD"/>
    <w:pPr>
      <w:keepNext/>
      <w:keepLines/>
      <w:spacing w:before="200" w:after="0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0">
    <w:name w:val="Заголовок 31"/>
    <w:basedOn w:val="a1"/>
    <w:next w:val="a1"/>
    <w:uiPriority w:val="9"/>
    <w:unhideWhenUsed/>
    <w:qFormat/>
    <w:rsid w:val="004020CD"/>
    <w:pPr>
      <w:keepNext/>
      <w:keepLines/>
      <w:spacing w:before="200" w:after="0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paragraph" w:customStyle="1" w:styleId="41">
    <w:name w:val="Заголовок 41"/>
    <w:basedOn w:val="a1"/>
    <w:next w:val="a1"/>
    <w:uiPriority w:val="9"/>
    <w:semiHidden/>
    <w:unhideWhenUsed/>
    <w:qFormat/>
    <w:rsid w:val="004020CD"/>
    <w:pPr>
      <w:keepNext/>
      <w:keepLines/>
      <w:spacing w:before="200" w:after="0"/>
      <w:outlineLvl w:val="3"/>
    </w:pPr>
    <w:rPr>
      <w:rFonts w:ascii="Calibri" w:eastAsia="MS Gothic" w:hAnsi="Calibri" w:cs="Times New Roman"/>
      <w:b/>
      <w:bCs/>
      <w:i/>
      <w:iCs/>
      <w:color w:val="4F81BD"/>
      <w:lang w:val="en-US"/>
    </w:rPr>
  </w:style>
  <w:style w:type="paragraph" w:customStyle="1" w:styleId="51">
    <w:name w:val="Заголовок 51"/>
    <w:basedOn w:val="a1"/>
    <w:next w:val="a1"/>
    <w:uiPriority w:val="9"/>
    <w:semiHidden/>
    <w:unhideWhenUsed/>
    <w:qFormat/>
    <w:rsid w:val="004020CD"/>
    <w:pPr>
      <w:keepNext/>
      <w:keepLines/>
      <w:spacing w:before="200" w:after="0"/>
      <w:outlineLvl w:val="4"/>
    </w:pPr>
    <w:rPr>
      <w:rFonts w:ascii="Calibri" w:eastAsia="MS Gothic" w:hAnsi="Calibri" w:cs="Times New Roman"/>
      <w:color w:val="243F60"/>
      <w:lang w:val="en-US"/>
    </w:rPr>
  </w:style>
  <w:style w:type="paragraph" w:customStyle="1" w:styleId="61">
    <w:name w:val="Заголовок 61"/>
    <w:basedOn w:val="a1"/>
    <w:next w:val="a1"/>
    <w:uiPriority w:val="9"/>
    <w:semiHidden/>
    <w:unhideWhenUsed/>
    <w:qFormat/>
    <w:rsid w:val="004020CD"/>
    <w:pPr>
      <w:keepNext/>
      <w:keepLines/>
      <w:spacing w:before="200" w:after="0"/>
      <w:outlineLvl w:val="5"/>
    </w:pPr>
    <w:rPr>
      <w:rFonts w:ascii="Calibri" w:eastAsia="MS Gothic" w:hAnsi="Calibri" w:cs="Times New Roman"/>
      <w:i/>
      <w:iCs/>
      <w:color w:val="243F60"/>
      <w:lang w:val="en-US"/>
    </w:rPr>
  </w:style>
  <w:style w:type="paragraph" w:customStyle="1" w:styleId="71">
    <w:name w:val="Заголовок 71"/>
    <w:basedOn w:val="a1"/>
    <w:next w:val="a1"/>
    <w:uiPriority w:val="9"/>
    <w:semiHidden/>
    <w:unhideWhenUsed/>
    <w:qFormat/>
    <w:rsid w:val="004020CD"/>
    <w:pPr>
      <w:keepNext/>
      <w:keepLines/>
      <w:spacing w:before="200" w:after="0"/>
      <w:outlineLvl w:val="6"/>
    </w:pPr>
    <w:rPr>
      <w:rFonts w:ascii="Calibri" w:eastAsia="MS Gothic" w:hAnsi="Calibri" w:cs="Times New Roman"/>
      <w:i/>
      <w:iCs/>
      <w:color w:val="404040"/>
      <w:lang w:val="en-US"/>
    </w:rPr>
  </w:style>
  <w:style w:type="paragraph" w:customStyle="1" w:styleId="81">
    <w:name w:val="Заголовок 81"/>
    <w:basedOn w:val="a1"/>
    <w:next w:val="a1"/>
    <w:uiPriority w:val="9"/>
    <w:semiHidden/>
    <w:unhideWhenUsed/>
    <w:qFormat/>
    <w:rsid w:val="004020CD"/>
    <w:pPr>
      <w:keepNext/>
      <w:keepLines/>
      <w:spacing w:before="200" w:after="0"/>
      <w:outlineLvl w:val="7"/>
    </w:pPr>
    <w:rPr>
      <w:rFonts w:ascii="Calibri" w:eastAsia="MS Gothic" w:hAnsi="Calibri" w:cs="Times New Roman"/>
      <w:color w:val="4F81BD"/>
      <w:sz w:val="20"/>
      <w:szCs w:val="20"/>
      <w:lang w:val="en-US"/>
    </w:rPr>
  </w:style>
  <w:style w:type="paragraph" w:customStyle="1" w:styleId="91">
    <w:name w:val="Заголовок 91"/>
    <w:basedOn w:val="a1"/>
    <w:next w:val="a1"/>
    <w:uiPriority w:val="9"/>
    <w:semiHidden/>
    <w:unhideWhenUsed/>
    <w:qFormat/>
    <w:rsid w:val="004020CD"/>
    <w:pPr>
      <w:keepNext/>
      <w:keepLines/>
      <w:spacing w:before="20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val="en-US"/>
    </w:rPr>
  </w:style>
  <w:style w:type="numbering" w:customStyle="1" w:styleId="12">
    <w:name w:val="Нет списка1"/>
    <w:next w:val="a4"/>
    <w:uiPriority w:val="99"/>
    <w:semiHidden/>
    <w:unhideWhenUsed/>
    <w:rsid w:val="004020CD"/>
  </w:style>
  <w:style w:type="paragraph" w:styleId="a5">
    <w:name w:val="header"/>
    <w:basedOn w:val="a1"/>
    <w:link w:val="a6"/>
    <w:uiPriority w:val="99"/>
    <w:unhideWhenUsed/>
    <w:rsid w:val="004020CD"/>
    <w:pPr>
      <w:tabs>
        <w:tab w:val="center" w:pos="4680"/>
        <w:tab w:val="right" w:pos="9360"/>
      </w:tabs>
      <w:spacing w:after="0" w:line="240" w:lineRule="auto"/>
    </w:pPr>
    <w:rPr>
      <w:rFonts w:eastAsia="MS Mincho"/>
      <w:lang w:val="en-US"/>
    </w:rPr>
  </w:style>
  <w:style w:type="character" w:customStyle="1" w:styleId="a6">
    <w:name w:val="Верхний колонтитул Знак"/>
    <w:basedOn w:val="a2"/>
    <w:link w:val="a5"/>
    <w:uiPriority w:val="99"/>
    <w:rsid w:val="004020CD"/>
    <w:rPr>
      <w:rFonts w:eastAsia="MS Mincho"/>
      <w:lang w:val="en-US"/>
    </w:rPr>
  </w:style>
  <w:style w:type="paragraph" w:styleId="a7">
    <w:name w:val="footer"/>
    <w:basedOn w:val="a1"/>
    <w:link w:val="a8"/>
    <w:uiPriority w:val="99"/>
    <w:unhideWhenUsed/>
    <w:rsid w:val="004020CD"/>
    <w:pPr>
      <w:tabs>
        <w:tab w:val="center" w:pos="4680"/>
        <w:tab w:val="right" w:pos="9360"/>
      </w:tabs>
      <w:spacing w:after="0" w:line="240" w:lineRule="auto"/>
    </w:pPr>
    <w:rPr>
      <w:rFonts w:eastAsia="MS Mincho"/>
      <w:lang w:val="en-US"/>
    </w:rPr>
  </w:style>
  <w:style w:type="character" w:customStyle="1" w:styleId="a8">
    <w:name w:val="Нижний колонтитул Знак"/>
    <w:basedOn w:val="a2"/>
    <w:link w:val="a7"/>
    <w:uiPriority w:val="99"/>
    <w:rsid w:val="004020CD"/>
    <w:rPr>
      <w:rFonts w:eastAsia="MS Mincho"/>
      <w:lang w:val="en-US"/>
    </w:rPr>
  </w:style>
  <w:style w:type="paragraph" w:styleId="a9">
    <w:name w:val="No Spacing"/>
    <w:uiPriority w:val="1"/>
    <w:qFormat/>
    <w:rsid w:val="004020CD"/>
    <w:pPr>
      <w:spacing w:after="0" w:line="240" w:lineRule="auto"/>
    </w:pPr>
    <w:rPr>
      <w:rFonts w:eastAsia="MS Mincho"/>
      <w:lang w:val="en-US"/>
    </w:rPr>
  </w:style>
  <w:style w:type="paragraph" w:customStyle="1" w:styleId="13">
    <w:name w:val="Название1"/>
    <w:basedOn w:val="a1"/>
    <w:next w:val="a1"/>
    <w:uiPriority w:val="10"/>
    <w:qFormat/>
    <w:rsid w:val="004020CD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2"/>
    <w:link w:val="ab"/>
    <w:uiPriority w:val="10"/>
    <w:rsid w:val="004020CD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4">
    <w:name w:val="Подзаголовок1"/>
    <w:basedOn w:val="a1"/>
    <w:next w:val="a1"/>
    <w:uiPriority w:val="11"/>
    <w:qFormat/>
    <w:rsid w:val="004020CD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2"/>
    <w:link w:val="ad"/>
    <w:uiPriority w:val="11"/>
    <w:rsid w:val="004020CD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4020CD"/>
    <w:pPr>
      <w:ind w:left="720"/>
      <w:contextualSpacing/>
    </w:pPr>
    <w:rPr>
      <w:rFonts w:eastAsia="MS Mincho"/>
      <w:lang w:val="en-US"/>
    </w:rPr>
  </w:style>
  <w:style w:type="paragraph" w:styleId="af">
    <w:name w:val="Body Text"/>
    <w:basedOn w:val="a1"/>
    <w:link w:val="af0"/>
    <w:uiPriority w:val="99"/>
    <w:unhideWhenUsed/>
    <w:rsid w:val="004020CD"/>
    <w:pPr>
      <w:spacing w:after="120"/>
    </w:pPr>
    <w:rPr>
      <w:rFonts w:eastAsia="MS Mincho"/>
      <w:lang w:val="en-US"/>
    </w:rPr>
  </w:style>
  <w:style w:type="character" w:customStyle="1" w:styleId="af0">
    <w:name w:val="Основной текст Знак"/>
    <w:basedOn w:val="a2"/>
    <w:link w:val="af"/>
    <w:uiPriority w:val="99"/>
    <w:rsid w:val="004020CD"/>
    <w:rPr>
      <w:rFonts w:eastAsia="MS Mincho"/>
      <w:lang w:val="en-US"/>
    </w:rPr>
  </w:style>
  <w:style w:type="paragraph" w:styleId="23">
    <w:name w:val="Body Text 2"/>
    <w:basedOn w:val="a1"/>
    <w:link w:val="24"/>
    <w:uiPriority w:val="99"/>
    <w:unhideWhenUsed/>
    <w:rsid w:val="004020CD"/>
    <w:pPr>
      <w:spacing w:after="120" w:line="480" w:lineRule="auto"/>
    </w:pPr>
    <w:rPr>
      <w:rFonts w:eastAsia="MS Mincho"/>
      <w:lang w:val="en-US"/>
    </w:rPr>
  </w:style>
  <w:style w:type="character" w:customStyle="1" w:styleId="24">
    <w:name w:val="Основной текст 2 Знак"/>
    <w:basedOn w:val="a2"/>
    <w:link w:val="23"/>
    <w:uiPriority w:val="99"/>
    <w:rsid w:val="004020CD"/>
    <w:rPr>
      <w:rFonts w:eastAsia="MS Mincho"/>
      <w:lang w:val="en-US"/>
    </w:rPr>
  </w:style>
  <w:style w:type="paragraph" w:styleId="33">
    <w:name w:val="Body Text 3"/>
    <w:basedOn w:val="a1"/>
    <w:link w:val="34"/>
    <w:uiPriority w:val="99"/>
    <w:unhideWhenUsed/>
    <w:rsid w:val="004020CD"/>
    <w:pPr>
      <w:spacing w:after="120"/>
    </w:pPr>
    <w:rPr>
      <w:rFonts w:eastAsia="MS Mincho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4020CD"/>
    <w:rPr>
      <w:rFonts w:eastAsia="MS Mincho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4020CD"/>
    <w:pPr>
      <w:ind w:left="360" w:hanging="360"/>
      <w:contextualSpacing/>
    </w:pPr>
    <w:rPr>
      <w:rFonts w:eastAsia="MS Mincho"/>
      <w:lang w:val="en-US"/>
    </w:rPr>
  </w:style>
  <w:style w:type="paragraph" w:styleId="25">
    <w:name w:val="List 2"/>
    <w:basedOn w:val="a1"/>
    <w:uiPriority w:val="99"/>
    <w:unhideWhenUsed/>
    <w:rsid w:val="004020CD"/>
    <w:pPr>
      <w:ind w:left="720" w:hanging="360"/>
      <w:contextualSpacing/>
    </w:pPr>
    <w:rPr>
      <w:rFonts w:eastAsia="MS Mincho"/>
      <w:lang w:val="en-US"/>
    </w:rPr>
  </w:style>
  <w:style w:type="paragraph" w:styleId="35">
    <w:name w:val="List 3"/>
    <w:basedOn w:val="a1"/>
    <w:uiPriority w:val="99"/>
    <w:unhideWhenUsed/>
    <w:rsid w:val="004020CD"/>
    <w:pPr>
      <w:ind w:left="1080" w:hanging="360"/>
      <w:contextualSpacing/>
    </w:pPr>
    <w:rPr>
      <w:rFonts w:eastAsia="MS Mincho"/>
      <w:lang w:val="en-US"/>
    </w:rPr>
  </w:style>
  <w:style w:type="paragraph" w:styleId="a0">
    <w:name w:val="List Bullet"/>
    <w:basedOn w:val="a1"/>
    <w:uiPriority w:val="99"/>
    <w:unhideWhenUsed/>
    <w:rsid w:val="004020CD"/>
    <w:pPr>
      <w:numPr>
        <w:numId w:val="1"/>
      </w:numPr>
      <w:contextualSpacing/>
    </w:pPr>
    <w:rPr>
      <w:rFonts w:eastAsia="MS Mincho"/>
      <w:lang w:val="en-US"/>
    </w:rPr>
  </w:style>
  <w:style w:type="paragraph" w:styleId="20">
    <w:name w:val="List Bullet 2"/>
    <w:basedOn w:val="a1"/>
    <w:uiPriority w:val="99"/>
    <w:unhideWhenUsed/>
    <w:rsid w:val="004020CD"/>
    <w:pPr>
      <w:numPr>
        <w:numId w:val="2"/>
      </w:numPr>
      <w:contextualSpacing/>
    </w:pPr>
    <w:rPr>
      <w:rFonts w:eastAsia="MS Mincho"/>
      <w:lang w:val="en-US"/>
    </w:rPr>
  </w:style>
  <w:style w:type="paragraph" w:styleId="30">
    <w:name w:val="List Bullet 3"/>
    <w:basedOn w:val="a1"/>
    <w:uiPriority w:val="99"/>
    <w:unhideWhenUsed/>
    <w:rsid w:val="004020CD"/>
    <w:pPr>
      <w:numPr>
        <w:numId w:val="3"/>
      </w:numPr>
      <w:contextualSpacing/>
    </w:pPr>
    <w:rPr>
      <w:rFonts w:eastAsia="MS Mincho"/>
      <w:lang w:val="en-US"/>
    </w:rPr>
  </w:style>
  <w:style w:type="paragraph" w:styleId="a">
    <w:name w:val="List Number"/>
    <w:basedOn w:val="a1"/>
    <w:uiPriority w:val="99"/>
    <w:unhideWhenUsed/>
    <w:rsid w:val="004020CD"/>
    <w:pPr>
      <w:numPr>
        <w:numId w:val="5"/>
      </w:numPr>
      <w:contextualSpacing/>
    </w:pPr>
    <w:rPr>
      <w:rFonts w:eastAsia="MS Mincho"/>
      <w:lang w:val="en-US"/>
    </w:rPr>
  </w:style>
  <w:style w:type="paragraph" w:styleId="2">
    <w:name w:val="List Number 2"/>
    <w:basedOn w:val="a1"/>
    <w:uiPriority w:val="99"/>
    <w:unhideWhenUsed/>
    <w:rsid w:val="004020CD"/>
    <w:pPr>
      <w:numPr>
        <w:numId w:val="6"/>
      </w:numPr>
      <w:contextualSpacing/>
    </w:pPr>
    <w:rPr>
      <w:rFonts w:eastAsia="MS Mincho"/>
      <w:lang w:val="en-US"/>
    </w:rPr>
  </w:style>
  <w:style w:type="paragraph" w:styleId="3">
    <w:name w:val="List Number 3"/>
    <w:basedOn w:val="a1"/>
    <w:uiPriority w:val="99"/>
    <w:unhideWhenUsed/>
    <w:rsid w:val="004020CD"/>
    <w:pPr>
      <w:numPr>
        <w:numId w:val="7"/>
      </w:numPr>
      <w:contextualSpacing/>
    </w:pPr>
    <w:rPr>
      <w:rFonts w:eastAsia="MS Mincho"/>
      <w:lang w:val="en-US"/>
    </w:rPr>
  </w:style>
  <w:style w:type="paragraph" w:styleId="af2">
    <w:name w:val="List Continue"/>
    <w:basedOn w:val="a1"/>
    <w:uiPriority w:val="99"/>
    <w:unhideWhenUsed/>
    <w:rsid w:val="004020CD"/>
    <w:pPr>
      <w:spacing w:after="120"/>
      <w:ind w:left="360"/>
      <w:contextualSpacing/>
    </w:pPr>
    <w:rPr>
      <w:rFonts w:eastAsia="MS Mincho"/>
      <w:lang w:val="en-US"/>
    </w:rPr>
  </w:style>
  <w:style w:type="paragraph" w:styleId="26">
    <w:name w:val="List Continue 2"/>
    <w:basedOn w:val="a1"/>
    <w:uiPriority w:val="99"/>
    <w:unhideWhenUsed/>
    <w:rsid w:val="004020CD"/>
    <w:pPr>
      <w:spacing w:after="120"/>
      <w:ind w:left="720"/>
      <w:contextualSpacing/>
    </w:pPr>
    <w:rPr>
      <w:rFonts w:eastAsia="MS Mincho"/>
      <w:lang w:val="en-US"/>
    </w:rPr>
  </w:style>
  <w:style w:type="paragraph" w:styleId="36">
    <w:name w:val="List Continue 3"/>
    <w:basedOn w:val="a1"/>
    <w:uiPriority w:val="99"/>
    <w:unhideWhenUsed/>
    <w:rsid w:val="004020CD"/>
    <w:pPr>
      <w:spacing w:after="120"/>
      <w:ind w:left="1080"/>
      <w:contextualSpacing/>
    </w:pPr>
    <w:rPr>
      <w:rFonts w:eastAsia="MS Mincho"/>
      <w:lang w:val="en-US"/>
    </w:rPr>
  </w:style>
  <w:style w:type="paragraph" w:styleId="af3">
    <w:name w:val="macro"/>
    <w:link w:val="af4"/>
    <w:uiPriority w:val="99"/>
    <w:unhideWhenUsed/>
    <w:rsid w:val="004020C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MS Mincho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4020CD"/>
    <w:rPr>
      <w:rFonts w:ascii="Courier" w:eastAsia="MS Mincho" w:hAnsi="Courier"/>
      <w:sz w:val="20"/>
      <w:szCs w:val="20"/>
      <w:lang w:val="en-US"/>
    </w:rPr>
  </w:style>
  <w:style w:type="paragraph" w:customStyle="1" w:styleId="211">
    <w:name w:val="Цитата 21"/>
    <w:basedOn w:val="a1"/>
    <w:next w:val="a1"/>
    <w:uiPriority w:val="29"/>
    <w:qFormat/>
    <w:rsid w:val="004020CD"/>
    <w:rPr>
      <w:rFonts w:eastAsia="MS Mincho"/>
      <w:i/>
      <w:iCs/>
      <w:color w:val="000000"/>
      <w:lang w:val="en-US"/>
    </w:rPr>
  </w:style>
  <w:style w:type="character" w:customStyle="1" w:styleId="27">
    <w:name w:val="Цитата 2 Знак"/>
    <w:basedOn w:val="a2"/>
    <w:link w:val="28"/>
    <w:uiPriority w:val="29"/>
    <w:rsid w:val="004020CD"/>
    <w:rPr>
      <w:i/>
      <w:iCs/>
      <w:color w:val="000000"/>
    </w:rPr>
  </w:style>
  <w:style w:type="paragraph" w:customStyle="1" w:styleId="15">
    <w:name w:val="Название объекта1"/>
    <w:basedOn w:val="a1"/>
    <w:next w:val="a1"/>
    <w:uiPriority w:val="35"/>
    <w:semiHidden/>
    <w:unhideWhenUsed/>
    <w:qFormat/>
    <w:rsid w:val="004020CD"/>
    <w:pPr>
      <w:spacing w:line="240" w:lineRule="auto"/>
    </w:pPr>
    <w:rPr>
      <w:rFonts w:eastAsia="MS Mincho"/>
      <w:b/>
      <w:bCs/>
      <w:color w:val="4F81BD"/>
      <w:sz w:val="18"/>
      <w:szCs w:val="18"/>
      <w:lang w:val="en-US"/>
    </w:rPr>
  </w:style>
  <w:style w:type="character" w:styleId="af5">
    <w:name w:val="Strong"/>
    <w:basedOn w:val="a2"/>
    <w:uiPriority w:val="22"/>
    <w:qFormat/>
    <w:rsid w:val="004020CD"/>
    <w:rPr>
      <w:b/>
      <w:bCs/>
    </w:rPr>
  </w:style>
  <w:style w:type="character" w:styleId="af6">
    <w:name w:val="Emphasis"/>
    <w:basedOn w:val="a2"/>
    <w:uiPriority w:val="20"/>
    <w:qFormat/>
    <w:rsid w:val="004020CD"/>
    <w:rPr>
      <w:i/>
      <w:iCs/>
    </w:rPr>
  </w:style>
  <w:style w:type="paragraph" w:customStyle="1" w:styleId="16">
    <w:name w:val="Выделенная цитата1"/>
    <w:basedOn w:val="a1"/>
    <w:next w:val="a1"/>
    <w:uiPriority w:val="30"/>
    <w:qFormat/>
    <w:rsid w:val="004020CD"/>
    <w:pPr>
      <w:pBdr>
        <w:bottom w:val="single" w:sz="4" w:space="4" w:color="4F81BD"/>
      </w:pBdr>
      <w:spacing w:before="200" w:after="280"/>
      <w:ind w:left="936" w:right="936"/>
    </w:pPr>
    <w:rPr>
      <w:rFonts w:eastAsia="MS Mincho"/>
      <w:b/>
      <w:bCs/>
      <w:i/>
      <w:iCs/>
      <w:color w:val="4F81BD"/>
      <w:lang w:val="en-US"/>
    </w:rPr>
  </w:style>
  <w:style w:type="character" w:customStyle="1" w:styleId="af7">
    <w:name w:val="Выделенная цитата Знак"/>
    <w:basedOn w:val="a2"/>
    <w:link w:val="af8"/>
    <w:uiPriority w:val="30"/>
    <w:rsid w:val="004020CD"/>
    <w:rPr>
      <w:b/>
      <w:bCs/>
      <w:i/>
      <w:iCs/>
      <w:color w:val="4F81BD"/>
    </w:rPr>
  </w:style>
  <w:style w:type="character" w:customStyle="1" w:styleId="17">
    <w:name w:val="Слабое выделение1"/>
    <w:basedOn w:val="a2"/>
    <w:uiPriority w:val="19"/>
    <w:qFormat/>
    <w:rsid w:val="004020CD"/>
    <w:rPr>
      <w:i/>
      <w:iCs/>
      <w:color w:val="808080"/>
    </w:rPr>
  </w:style>
  <w:style w:type="character" w:customStyle="1" w:styleId="18">
    <w:name w:val="Сильное выделение1"/>
    <w:basedOn w:val="a2"/>
    <w:uiPriority w:val="21"/>
    <w:qFormat/>
    <w:rsid w:val="004020CD"/>
    <w:rPr>
      <w:b/>
      <w:bCs/>
      <w:i/>
      <w:iCs/>
      <w:color w:val="4F81BD"/>
    </w:rPr>
  </w:style>
  <w:style w:type="character" w:customStyle="1" w:styleId="19">
    <w:name w:val="Слабая ссылка1"/>
    <w:basedOn w:val="a2"/>
    <w:uiPriority w:val="31"/>
    <w:qFormat/>
    <w:rsid w:val="004020CD"/>
    <w:rPr>
      <w:smallCaps/>
      <w:color w:val="C0504D"/>
      <w:u w:val="single"/>
    </w:rPr>
  </w:style>
  <w:style w:type="character" w:customStyle="1" w:styleId="1a">
    <w:name w:val="Сильная ссылка1"/>
    <w:basedOn w:val="a2"/>
    <w:uiPriority w:val="32"/>
    <w:qFormat/>
    <w:rsid w:val="004020CD"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2"/>
    <w:uiPriority w:val="33"/>
    <w:qFormat/>
    <w:rsid w:val="004020CD"/>
    <w:rPr>
      <w:b/>
      <w:bCs/>
      <w:smallCaps/>
      <w:spacing w:val="5"/>
    </w:rPr>
  </w:style>
  <w:style w:type="character" w:customStyle="1" w:styleId="11">
    <w:name w:val="Заголовок 1 Знак1"/>
    <w:basedOn w:val="a2"/>
    <w:link w:val="1"/>
    <w:uiPriority w:val="9"/>
    <w:rsid w:val="004020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a">
    <w:name w:val="TOC Heading"/>
    <w:basedOn w:val="1"/>
    <w:next w:val="a1"/>
    <w:uiPriority w:val="39"/>
    <w:semiHidden/>
    <w:unhideWhenUsed/>
    <w:qFormat/>
    <w:rsid w:val="004020CD"/>
    <w:pPr>
      <w:outlineLvl w:val="9"/>
    </w:pPr>
    <w:rPr>
      <w:lang w:val="en-US"/>
    </w:rPr>
  </w:style>
  <w:style w:type="table" w:styleId="afb">
    <w:name w:val="Table Grid"/>
    <w:basedOn w:val="a3"/>
    <w:uiPriority w:val="59"/>
    <w:rsid w:val="004020CD"/>
    <w:pPr>
      <w:spacing w:after="0" w:line="240" w:lineRule="auto"/>
    </w:pPr>
    <w:rPr>
      <w:rFonts w:eastAsia="MS Mincho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ветлая заливка1"/>
    <w:basedOn w:val="a3"/>
    <w:next w:val="afc"/>
    <w:uiPriority w:val="60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3"/>
    <w:next w:val="-1"/>
    <w:uiPriority w:val="60"/>
    <w:rsid w:val="004020CD"/>
    <w:pPr>
      <w:spacing w:after="0" w:line="240" w:lineRule="auto"/>
    </w:pPr>
    <w:rPr>
      <w:rFonts w:eastAsia="MS Mincho"/>
      <w:color w:val="365F91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3"/>
    <w:next w:val="-2"/>
    <w:uiPriority w:val="60"/>
    <w:rsid w:val="004020CD"/>
    <w:pPr>
      <w:spacing w:after="0" w:line="240" w:lineRule="auto"/>
    </w:pPr>
    <w:rPr>
      <w:rFonts w:eastAsia="MS Mincho"/>
      <w:color w:val="943634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3"/>
    <w:next w:val="-3"/>
    <w:uiPriority w:val="60"/>
    <w:rsid w:val="004020CD"/>
    <w:pPr>
      <w:spacing w:after="0" w:line="240" w:lineRule="auto"/>
    </w:pPr>
    <w:rPr>
      <w:rFonts w:eastAsia="MS Mincho"/>
      <w:color w:val="76923C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3"/>
    <w:next w:val="-4"/>
    <w:uiPriority w:val="60"/>
    <w:rsid w:val="004020CD"/>
    <w:pPr>
      <w:spacing w:after="0" w:line="240" w:lineRule="auto"/>
    </w:pPr>
    <w:rPr>
      <w:rFonts w:eastAsia="MS Mincho"/>
      <w:color w:val="5F497A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3"/>
    <w:next w:val="-5"/>
    <w:uiPriority w:val="60"/>
    <w:rsid w:val="004020CD"/>
    <w:pPr>
      <w:spacing w:after="0" w:line="240" w:lineRule="auto"/>
    </w:pPr>
    <w:rPr>
      <w:rFonts w:eastAsia="MS Mincho"/>
      <w:color w:val="31849B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3"/>
    <w:next w:val="-6"/>
    <w:uiPriority w:val="60"/>
    <w:rsid w:val="004020CD"/>
    <w:pPr>
      <w:spacing w:after="0" w:line="240" w:lineRule="auto"/>
    </w:pPr>
    <w:rPr>
      <w:rFonts w:eastAsia="MS Mincho"/>
      <w:color w:val="E36C0A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c">
    <w:name w:val="Светлый список1"/>
    <w:basedOn w:val="a3"/>
    <w:next w:val="afd"/>
    <w:uiPriority w:val="61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3"/>
    <w:next w:val="-10"/>
    <w:uiPriority w:val="61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3"/>
    <w:next w:val="-20"/>
    <w:uiPriority w:val="61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3"/>
    <w:next w:val="-30"/>
    <w:uiPriority w:val="61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3"/>
    <w:next w:val="-40"/>
    <w:uiPriority w:val="61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3"/>
    <w:next w:val="-50"/>
    <w:uiPriority w:val="61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3"/>
    <w:next w:val="-60"/>
    <w:uiPriority w:val="61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d">
    <w:name w:val="Светлая сетка1"/>
    <w:basedOn w:val="a3"/>
    <w:next w:val="afe"/>
    <w:uiPriority w:val="62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3"/>
    <w:next w:val="-12"/>
    <w:uiPriority w:val="62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3"/>
    <w:next w:val="-22"/>
    <w:uiPriority w:val="62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3"/>
    <w:next w:val="-32"/>
    <w:uiPriority w:val="62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3"/>
    <w:next w:val="-42"/>
    <w:uiPriority w:val="62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3"/>
    <w:next w:val="-52"/>
    <w:uiPriority w:val="62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3"/>
    <w:next w:val="-62"/>
    <w:uiPriority w:val="62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1">
    <w:name w:val="Средняя заливка 11"/>
    <w:basedOn w:val="a3"/>
    <w:next w:val="1e"/>
    <w:uiPriority w:val="63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next w:val="1-1"/>
    <w:uiPriority w:val="63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3"/>
    <w:next w:val="1-2"/>
    <w:uiPriority w:val="63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3"/>
    <w:next w:val="1-3"/>
    <w:uiPriority w:val="63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3"/>
    <w:next w:val="1-4"/>
    <w:uiPriority w:val="63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3"/>
    <w:next w:val="1-5"/>
    <w:uiPriority w:val="63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3"/>
    <w:next w:val="1-6"/>
    <w:uiPriority w:val="63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">
    <w:name w:val="Средняя заливка 21"/>
    <w:basedOn w:val="a3"/>
    <w:next w:val="29"/>
    <w:uiPriority w:val="64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next w:val="2-1"/>
    <w:uiPriority w:val="64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3"/>
    <w:next w:val="2-2"/>
    <w:uiPriority w:val="64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3"/>
    <w:next w:val="2-3"/>
    <w:uiPriority w:val="64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3"/>
    <w:next w:val="2-4"/>
    <w:uiPriority w:val="64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3"/>
    <w:next w:val="2-5"/>
    <w:uiPriority w:val="64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3"/>
    <w:next w:val="2-6"/>
    <w:uiPriority w:val="64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ий список 11"/>
    <w:basedOn w:val="a3"/>
    <w:next w:val="1f"/>
    <w:uiPriority w:val="65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3"/>
    <w:next w:val="1-10"/>
    <w:uiPriority w:val="65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3"/>
    <w:next w:val="1-20"/>
    <w:uiPriority w:val="65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3"/>
    <w:next w:val="1-30"/>
    <w:uiPriority w:val="65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3"/>
    <w:next w:val="1-40"/>
    <w:uiPriority w:val="65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3"/>
    <w:next w:val="1-50"/>
    <w:uiPriority w:val="65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3"/>
    <w:next w:val="1-60"/>
    <w:uiPriority w:val="65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3">
    <w:name w:val="Средний список 21"/>
    <w:basedOn w:val="a3"/>
    <w:next w:val="2a"/>
    <w:uiPriority w:val="66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3"/>
    <w:next w:val="2-10"/>
    <w:uiPriority w:val="66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3"/>
    <w:next w:val="2-20"/>
    <w:uiPriority w:val="66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3"/>
    <w:next w:val="2-30"/>
    <w:uiPriority w:val="66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3"/>
    <w:next w:val="2-40"/>
    <w:uiPriority w:val="66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3"/>
    <w:next w:val="2-50"/>
    <w:uiPriority w:val="66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3"/>
    <w:next w:val="2-60"/>
    <w:uiPriority w:val="66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3">
    <w:name w:val="Средняя сетка 11"/>
    <w:basedOn w:val="a3"/>
    <w:next w:val="1f0"/>
    <w:uiPriority w:val="67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3"/>
    <w:next w:val="1-12"/>
    <w:uiPriority w:val="67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3"/>
    <w:next w:val="1-22"/>
    <w:uiPriority w:val="67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3"/>
    <w:next w:val="1-32"/>
    <w:uiPriority w:val="67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3"/>
    <w:next w:val="1-42"/>
    <w:uiPriority w:val="67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3"/>
    <w:next w:val="1-52"/>
    <w:uiPriority w:val="67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3"/>
    <w:next w:val="1-62"/>
    <w:uiPriority w:val="67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4">
    <w:name w:val="Средняя сетка 21"/>
    <w:basedOn w:val="a3"/>
    <w:next w:val="2b"/>
    <w:uiPriority w:val="68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3"/>
    <w:next w:val="2-12"/>
    <w:uiPriority w:val="68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3"/>
    <w:next w:val="2-22"/>
    <w:uiPriority w:val="68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3"/>
    <w:next w:val="2-32"/>
    <w:uiPriority w:val="68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3"/>
    <w:next w:val="2-42"/>
    <w:uiPriority w:val="68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3"/>
    <w:next w:val="2-52"/>
    <w:uiPriority w:val="68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3"/>
    <w:next w:val="2-62"/>
    <w:uiPriority w:val="68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1">
    <w:name w:val="Средняя сетка 31"/>
    <w:basedOn w:val="a3"/>
    <w:next w:val="37"/>
    <w:uiPriority w:val="69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1">
    <w:name w:val="Темный список1"/>
    <w:basedOn w:val="a3"/>
    <w:next w:val="aff"/>
    <w:uiPriority w:val="70"/>
    <w:rsid w:val="004020C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3"/>
    <w:next w:val="-13"/>
    <w:uiPriority w:val="70"/>
    <w:rsid w:val="004020C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3"/>
    <w:next w:val="-23"/>
    <w:uiPriority w:val="70"/>
    <w:rsid w:val="004020C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3"/>
    <w:next w:val="-33"/>
    <w:uiPriority w:val="70"/>
    <w:rsid w:val="004020C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3"/>
    <w:next w:val="-43"/>
    <w:uiPriority w:val="70"/>
    <w:rsid w:val="004020C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3"/>
    <w:next w:val="-53"/>
    <w:uiPriority w:val="70"/>
    <w:rsid w:val="004020C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3"/>
    <w:next w:val="-63"/>
    <w:uiPriority w:val="70"/>
    <w:rsid w:val="004020C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2">
    <w:name w:val="Цветная заливка1"/>
    <w:basedOn w:val="a3"/>
    <w:next w:val="aff0"/>
    <w:uiPriority w:val="71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3"/>
    <w:next w:val="-14"/>
    <w:uiPriority w:val="71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3"/>
    <w:next w:val="-24"/>
    <w:uiPriority w:val="71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3"/>
    <w:next w:val="-34"/>
    <w:uiPriority w:val="71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3"/>
    <w:next w:val="-44"/>
    <w:uiPriority w:val="71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3"/>
    <w:next w:val="-54"/>
    <w:uiPriority w:val="71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3"/>
    <w:next w:val="-64"/>
    <w:uiPriority w:val="71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3">
    <w:name w:val="Цветной список1"/>
    <w:basedOn w:val="a3"/>
    <w:next w:val="aff1"/>
    <w:uiPriority w:val="72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3"/>
    <w:next w:val="-15"/>
    <w:uiPriority w:val="72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3"/>
    <w:next w:val="-25"/>
    <w:uiPriority w:val="72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3"/>
    <w:next w:val="-35"/>
    <w:uiPriority w:val="72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3"/>
    <w:next w:val="-45"/>
    <w:uiPriority w:val="72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3"/>
    <w:next w:val="-55"/>
    <w:uiPriority w:val="72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3"/>
    <w:next w:val="-65"/>
    <w:uiPriority w:val="72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4">
    <w:name w:val="Цветная сетка1"/>
    <w:basedOn w:val="a3"/>
    <w:next w:val="aff2"/>
    <w:uiPriority w:val="73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3"/>
    <w:next w:val="-16"/>
    <w:uiPriority w:val="73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3"/>
    <w:next w:val="-26"/>
    <w:uiPriority w:val="73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3"/>
    <w:next w:val="-36"/>
    <w:uiPriority w:val="73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3"/>
    <w:next w:val="-46"/>
    <w:uiPriority w:val="73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3"/>
    <w:next w:val="-56"/>
    <w:uiPriority w:val="73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3"/>
    <w:next w:val="-66"/>
    <w:uiPriority w:val="73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215">
    <w:name w:val="Заголовок 2 Знак1"/>
    <w:basedOn w:val="a2"/>
    <w:uiPriority w:val="9"/>
    <w:semiHidden/>
    <w:rsid w:val="00402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2">
    <w:name w:val="Заголовок 3 Знак1"/>
    <w:basedOn w:val="a2"/>
    <w:uiPriority w:val="9"/>
    <w:semiHidden/>
    <w:rsid w:val="004020C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a"/>
    <w:uiPriority w:val="10"/>
    <w:qFormat/>
    <w:rsid w:val="004020C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character" w:customStyle="1" w:styleId="1f5">
    <w:name w:val="Название Знак1"/>
    <w:basedOn w:val="a2"/>
    <w:uiPriority w:val="10"/>
    <w:rsid w:val="004020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c"/>
    <w:uiPriority w:val="11"/>
    <w:qFormat/>
    <w:rsid w:val="004020CD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character" w:customStyle="1" w:styleId="1f6">
    <w:name w:val="Подзаголовок Знак1"/>
    <w:basedOn w:val="a2"/>
    <w:uiPriority w:val="11"/>
    <w:rsid w:val="004020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Quote"/>
    <w:basedOn w:val="a1"/>
    <w:next w:val="a1"/>
    <w:link w:val="27"/>
    <w:uiPriority w:val="29"/>
    <w:qFormat/>
    <w:rsid w:val="004020CD"/>
    <w:rPr>
      <w:i/>
      <w:iCs/>
      <w:color w:val="000000"/>
    </w:rPr>
  </w:style>
  <w:style w:type="character" w:customStyle="1" w:styleId="216">
    <w:name w:val="Цитата 2 Знак1"/>
    <w:basedOn w:val="a2"/>
    <w:uiPriority w:val="29"/>
    <w:rsid w:val="004020CD"/>
    <w:rPr>
      <w:i/>
      <w:iCs/>
      <w:color w:val="000000" w:themeColor="text1"/>
    </w:rPr>
  </w:style>
  <w:style w:type="character" w:customStyle="1" w:styleId="410">
    <w:name w:val="Заголовок 4 Знак1"/>
    <w:basedOn w:val="a2"/>
    <w:uiPriority w:val="9"/>
    <w:semiHidden/>
    <w:rsid w:val="004020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2"/>
    <w:uiPriority w:val="9"/>
    <w:semiHidden/>
    <w:rsid w:val="004020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2"/>
    <w:uiPriority w:val="9"/>
    <w:semiHidden/>
    <w:rsid w:val="004020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2"/>
    <w:uiPriority w:val="9"/>
    <w:semiHidden/>
    <w:rsid w:val="004020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2"/>
    <w:uiPriority w:val="9"/>
    <w:semiHidden/>
    <w:rsid w:val="004020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2"/>
    <w:uiPriority w:val="9"/>
    <w:semiHidden/>
    <w:rsid w:val="004020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Intense Quote"/>
    <w:basedOn w:val="a1"/>
    <w:next w:val="a1"/>
    <w:link w:val="af7"/>
    <w:uiPriority w:val="30"/>
    <w:qFormat/>
    <w:rsid w:val="004020C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1f7">
    <w:name w:val="Выделенная цитата Знак1"/>
    <w:basedOn w:val="a2"/>
    <w:uiPriority w:val="30"/>
    <w:rsid w:val="004020CD"/>
    <w:rPr>
      <w:b/>
      <w:bCs/>
      <w:i/>
      <w:iCs/>
      <w:color w:val="4F81BD" w:themeColor="accent1"/>
    </w:rPr>
  </w:style>
  <w:style w:type="character" w:styleId="aff3">
    <w:name w:val="Subtle Emphasis"/>
    <w:basedOn w:val="a2"/>
    <w:uiPriority w:val="19"/>
    <w:qFormat/>
    <w:rsid w:val="004020CD"/>
    <w:rPr>
      <w:i/>
      <w:iCs/>
      <w:color w:val="808080" w:themeColor="text1" w:themeTint="7F"/>
    </w:rPr>
  </w:style>
  <w:style w:type="character" w:styleId="aff4">
    <w:name w:val="Intense Emphasis"/>
    <w:basedOn w:val="a2"/>
    <w:uiPriority w:val="21"/>
    <w:qFormat/>
    <w:rsid w:val="004020CD"/>
    <w:rPr>
      <w:b/>
      <w:bCs/>
      <w:i/>
      <w:iCs/>
      <w:color w:val="4F81BD" w:themeColor="accent1"/>
    </w:rPr>
  </w:style>
  <w:style w:type="character" w:styleId="aff5">
    <w:name w:val="Subtle Reference"/>
    <w:basedOn w:val="a2"/>
    <w:uiPriority w:val="31"/>
    <w:qFormat/>
    <w:rsid w:val="004020CD"/>
    <w:rPr>
      <w:smallCaps/>
      <w:color w:val="C0504D" w:themeColor="accent2"/>
      <w:u w:val="single"/>
    </w:rPr>
  </w:style>
  <w:style w:type="character" w:styleId="aff6">
    <w:name w:val="Intense Reference"/>
    <w:basedOn w:val="a2"/>
    <w:uiPriority w:val="32"/>
    <w:qFormat/>
    <w:rsid w:val="004020CD"/>
    <w:rPr>
      <w:b/>
      <w:bCs/>
      <w:smallCaps/>
      <w:color w:val="C0504D" w:themeColor="accent2"/>
      <w:spacing w:val="5"/>
      <w:u w:val="single"/>
    </w:rPr>
  </w:style>
  <w:style w:type="table" w:styleId="afc">
    <w:name w:val="Light Shading"/>
    <w:basedOn w:val="a3"/>
    <w:uiPriority w:val="60"/>
    <w:rsid w:val="004020C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4020C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4020C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4020C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4020C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4020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4020CD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d">
    <w:name w:val="Light List"/>
    <w:basedOn w:val="a3"/>
    <w:uiPriority w:val="61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e">
    <w:name w:val="Light Grid"/>
    <w:basedOn w:val="a3"/>
    <w:uiPriority w:val="62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3"/>
    <w:uiPriority w:val="62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2">
    <w:name w:val="Light Grid Accent 2"/>
    <w:basedOn w:val="a3"/>
    <w:uiPriority w:val="62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2">
    <w:name w:val="Light Grid Accent 3"/>
    <w:basedOn w:val="a3"/>
    <w:uiPriority w:val="62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2">
    <w:name w:val="Light Grid Accent 4"/>
    <w:basedOn w:val="a3"/>
    <w:uiPriority w:val="62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2">
    <w:name w:val="Light Grid Accent 5"/>
    <w:basedOn w:val="a3"/>
    <w:uiPriority w:val="62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2">
    <w:name w:val="Light Grid Accent 6"/>
    <w:basedOn w:val="a3"/>
    <w:uiPriority w:val="62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e">
    <w:name w:val="Medium Shading 1"/>
    <w:basedOn w:val="a3"/>
    <w:uiPriority w:val="63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">
    <w:name w:val="Medium List 1"/>
    <w:basedOn w:val="a3"/>
    <w:uiPriority w:val="65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0">
    <w:name w:val="Medium Grid 1"/>
    <w:basedOn w:val="a3"/>
    <w:uiPriority w:val="67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3"/>
    <w:uiPriority w:val="67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2">
    <w:name w:val="Medium Grid 1 Accent 2"/>
    <w:basedOn w:val="a3"/>
    <w:uiPriority w:val="67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2">
    <w:name w:val="Medium Grid 1 Accent 3"/>
    <w:basedOn w:val="a3"/>
    <w:uiPriority w:val="67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2">
    <w:name w:val="Medium Grid 1 Accent 4"/>
    <w:basedOn w:val="a3"/>
    <w:uiPriority w:val="67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2">
    <w:name w:val="Medium Grid 1 Accent 5"/>
    <w:basedOn w:val="a3"/>
    <w:uiPriority w:val="67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2">
    <w:name w:val="Medium Grid 1 Accent 6"/>
    <w:basedOn w:val="a3"/>
    <w:uiPriority w:val="67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3"/>
    <w:uiPriority w:val="68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3"/>
    <w:uiPriority w:val="68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3"/>
    <w:uiPriority w:val="68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3"/>
    <w:uiPriority w:val="68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3"/>
    <w:uiPriority w:val="68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3"/>
    <w:uiPriority w:val="68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">
    <w:name w:val="Dark List"/>
    <w:basedOn w:val="a3"/>
    <w:uiPriority w:val="70"/>
    <w:rsid w:val="004020C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rsid w:val="004020C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3">
    <w:name w:val="Dark List Accent 2"/>
    <w:basedOn w:val="a3"/>
    <w:uiPriority w:val="70"/>
    <w:rsid w:val="004020C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3">
    <w:name w:val="Dark List Accent 3"/>
    <w:basedOn w:val="a3"/>
    <w:uiPriority w:val="70"/>
    <w:rsid w:val="004020C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3"/>
    <w:uiPriority w:val="70"/>
    <w:rsid w:val="004020C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3"/>
    <w:uiPriority w:val="70"/>
    <w:rsid w:val="004020C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3"/>
    <w:uiPriority w:val="70"/>
    <w:rsid w:val="004020C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0">
    <w:name w:val="Colorful Shading"/>
    <w:basedOn w:val="a3"/>
    <w:uiPriority w:val="71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3"/>
    <w:uiPriority w:val="71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3"/>
    <w:uiPriority w:val="71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3"/>
    <w:uiPriority w:val="71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3"/>
    <w:uiPriority w:val="71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3"/>
    <w:uiPriority w:val="71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1">
    <w:name w:val="Colorful List"/>
    <w:basedOn w:val="a3"/>
    <w:uiPriority w:val="72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5">
    <w:name w:val="Colorful List Accent 2"/>
    <w:basedOn w:val="a3"/>
    <w:uiPriority w:val="72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5">
    <w:name w:val="Colorful List Accent 3"/>
    <w:basedOn w:val="a3"/>
    <w:uiPriority w:val="72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3"/>
    <w:uiPriority w:val="72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5">
    <w:name w:val="Colorful List Accent 5"/>
    <w:basedOn w:val="a3"/>
    <w:uiPriority w:val="72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5">
    <w:name w:val="Colorful List Accent 6"/>
    <w:basedOn w:val="a3"/>
    <w:uiPriority w:val="72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2">
    <w:name w:val="Colorful Grid"/>
    <w:basedOn w:val="a3"/>
    <w:uiPriority w:val="73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3"/>
    <w:uiPriority w:val="73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3"/>
    <w:uiPriority w:val="73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3"/>
    <w:uiPriority w:val="73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6">
    <w:name w:val="Colorful Grid Accent 5"/>
    <w:basedOn w:val="a3"/>
    <w:uiPriority w:val="73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6">
    <w:name w:val="Colorful Grid Accent 6"/>
    <w:basedOn w:val="a3"/>
    <w:uiPriority w:val="73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1f8">
    <w:name w:val="Сетка таблицы1"/>
    <w:basedOn w:val="a3"/>
    <w:next w:val="afb"/>
    <w:uiPriority w:val="59"/>
    <w:rsid w:val="004020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Balloon Text"/>
    <w:basedOn w:val="a1"/>
    <w:link w:val="aff8"/>
    <w:uiPriority w:val="99"/>
    <w:semiHidden/>
    <w:unhideWhenUsed/>
    <w:rsid w:val="00CC2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2"/>
    <w:link w:val="aff7"/>
    <w:uiPriority w:val="99"/>
    <w:semiHidden/>
    <w:rsid w:val="00CC2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1"/>
    <w:uiPriority w:val="9"/>
    <w:qFormat/>
    <w:rsid w:val="004020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4020CD"/>
    <w:pPr>
      <w:keepNext/>
      <w:keepLines/>
      <w:spacing w:before="200" w:after="0"/>
      <w:outlineLvl w:val="1"/>
    </w:pPr>
    <w:rPr>
      <w:rFonts w:ascii="Calibri" w:eastAsia="MS Gothic" w:hAnsi="Calibri" w:cs="Times New Roman"/>
      <w:b/>
      <w:bCs/>
      <w:color w:val="4F81BD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4020CD"/>
    <w:pPr>
      <w:keepNext/>
      <w:keepLines/>
      <w:spacing w:before="200" w:after="0"/>
      <w:outlineLvl w:val="2"/>
    </w:pPr>
    <w:rPr>
      <w:rFonts w:ascii="Calibri" w:eastAsia="MS Gothic" w:hAnsi="Calibri" w:cs="Times New Roman"/>
      <w:b/>
      <w:bCs/>
      <w:color w:val="4F81BD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4020CD"/>
    <w:pPr>
      <w:keepNext/>
      <w:keepLines/>
      <w:spacing w:before="200" w:after="0"/>
      <w:outlineLvl w:val="3"/>
    </w:pPr>
    <w:rPr>
      <w:rFonts w:ascii="Calibri" w:eastAsia="MS Gothic" w:hAnsi="Calibri" w:cs="Times New Roman"/>
      <w:b/>
      <w:bCs/>
      <w:i/>
      <w:iCs/>
      <w:color w:val="4F81BD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020CD"/>
    <w:pPr>
      <w:keepNext/>
      <w:keepLines/>
      <w:spacing w:before="200" w:after="0"/>
      <w:outlineLvl w:val="4"/>
    </w:pPr>
    <w:rPr>
      <w:rFonts w:ascii="Calibri" w:eastAsia="MS Gothic" w:hAnsi="Calibri" w:cs="Times New Roman"/>
      <w:color w:val="243F6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4020CD"/>
    <w:pPr>
      <w:keepNext/>
      <w:keepLines/>
      <w:spacing w:before="200" w:after="0"/>
      <w:outlineLvl w:val="5"/>
    </w:pPr>
    <w:rPr>
      <w:rFonts w:ascii="Calibri" w:eastAsia="MS Gothic" w:hAnsi="Calibri" w:cs="Times New Roman"/>
      <w:i/>
      <w:iCs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020CD"/>
    <w:pPr>
      <w:keepNext/>
      <w:keepLines/>
      <w:spacing w:before="200" w:after="0"/>
      <w:outlineLvl w:val="6"/>
    </w:pPr>
    <w:rPr>
      <w:rFonts w:ascii="Calibri" w:eastAsia="MS Gothic" w:hAnsi="Calibri" w:cs="Times New Roman"/>
      <w:i/>
      <w:iCs/>
      <w:color w:val="40404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020CD"/>
    <w:pPr>
      <w:keepNext/>
      <w:keepLines/>
      <w:spacing w:before="200" w:after="0"/>
      <w:outlineLvl w:val="7"/>
    </w:pPr>
    <w:rPr>
      <w:rFonts w:ascii="Calibri" w:eastAsia="MS Gothic" w:hAnsi="Calibri" w:cs="Times New Roman"/>
      <w:color w:val="4F81BD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020CD"/>
    <w:pPr>
      <w:keepNext/>
      <w:keepLines/>
      <w:spacing w:before="20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10"/>
    <w:uiPriority w:val="9"/>
    <w:rsid w:val="004020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semiHidden/>
    <w:rsid w:val="004020CD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semiHidden/>
    <w:rsid w:val="004020CD"/>
    <w:rPr>
      <w:rFonts w:ascii="Calibri" w:eastAsia="MS Gothic" w:hAnsi="Calibri" w:cs="Times New Roman"/>
      <w:b/>
      <w:bCs/>
      <w:color w:val="4F81BD"/>
    </w:rPr>
  </w:style>
  <w:style w:type="character" w:customStyle="1" w:styleId="40">
    <w:name w:val="Заголовок 4 Знак"/>
    <w:basedOn w:val="a2"/>
    <w:link w:val="4"/>
    <w:uiPriority w:val="9"/>
    <w:semiHidden/>
    <w:rsid w:val="004020CD"/>
    <w:rPr>
      <w:rFonts w:ascii="Calibri" w:eastAsia="MS Gothic" w:hAnsi="Calibri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2"/>
    <w:link w:val="5"/>
    <w:uiPriority w:val="9"/>
    <w:semiHidden/>
    <w:rsid w:val="004020CD"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2"/>
    <w:link w:val="6"/>
    <w:uiPriority w:val="9"/>
    <w:semiHidden/>
    <w:rsid w:val="004020CD"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4020CD"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"/>
    <w:semiHidden/>
    <w:rsid w:val="004020CD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4020CD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customStyle="1" w:styleId="110">
    <w:name w:val="Заголовок 11"/>
    <w:basedOn w:val="a1"/>
    <w:next w:val="a1"/>
    <w:link w:val="10"/>
    <w:uiPriority w:val="9"/>
    <w:qFormat/>
    <w:rsid w:val="004020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0">
    <w:name w:val="Заголовок 21"/>
    <w:basedOn w:val="a1"/>
    <w:next w:val="a1"/>
    <w:uiPriority w:val="9"/>
    <w:unhideWhenUsed/>
    <w:qFormat/>
    <w:rsid w:val="004020CD"/>
    <w:pPr>
      <w:keepNext/>
      <w:keepLines/>
      <w:spacing w:before="200" w:after="0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0">
    <w:name w:val="Заголовок 31"/>
    <w:basedOn w:val="a1"/>
    <w:next w:val="a1"/>
    <w:uiPriority w:val="9"/>
    <w:unhideWhenUsed/>
    <w:qFormat/>
    <w:rsid w:val="004020CD"/>
    <w:pPr>
      <w:keepNext/>
      <w:keepLines/>
      <w:spacing w:before="200" w:after="0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paragraph" w:customStyle="1" w:styleId="41">
    <w:name w:val="Заголовок 41"/>
    <w:basedOn w:val="a1"/>
    <w:next w:val="a1"/>
    <w:uiPriority w:val="9"/>
    <w:semiHidden/>
    <w:unhideWhenUsed/>
    <w:qFormat/>
    <w:rsid w:val="004020CD"/>
    <w:pPr>
      <w:keepNext/>
      <w:keepLines/>
      <w:spacing w:before="200" w:after="0"/>
      <w:outlineLvl w:val="3"/>
    </w:pPr>
    <w:rPr>
      <w:rFonts w:ascii="Calibri" w:eastAsia="MS Gothic" w:hAnsi="Calibri" w:cs="Times New Roman"/>
      <w:b/>
      <w:bCs/>
      <w:i/>
      <w:iCs/>
      <w:color w:val="4F81BD"/>
      <w:lang w:val="en-US"/>
    </w:rPr>
  </w:style>
  <w:style w:type="paragraph" w:customStyle="1" w:styleId="51">
    <w:name w:val="Заголовок 51"/>
    <w:basedOn w:val="a1"/>
    <w:next w:val="a1"/>
    <w:uiPriority w:val="9"/>
    <w:semiHidden/>
    <w:unhideWhenUsed/>
    <w:qFormat/>
    <w:rsid w:val="004020CD"/>
    <w:pPr>
      <w:keepNext/>
      <w:keepLines/>
      <w:spacing w:before="200" w:after="0"/>
      <w:outlineLvl w:val="4"/>
    </w:pPr>
    <w:rPr>
      <w:rFonts w:ascii="Calibri" w:eastAsia="MS Gothic" w:hAnsi="Calibri" w:cs="Times New Roman"/>
      <w:color w:val="243F60"/>
      <w:lang w:val="en-US"/>
    </w:rPr>
  </w:style>
  <w:style w:type="paragraph" w:customStyle="1" w:styleId="61">
    <w:name w:val="Заголовок 61"/>
    <w:basedOn w:val="a1"/>
    <w:next w:val="a1"/>
    <w:uiPriority w:val="9"/>
    <w:semiHidden/>
    <w:unhideWhenUsed/>
    <w:qFormat/>
    <w:rsid w:val="004020CD"/>
    <w:pPr>
      <w:keepNext/>
      <w:keepLines/>
      <w:spacing w:before="200" w:after="0"/>
      <w:outlineLvl w:val="5"/>
    </w:pPr>
    <w:rPr>
      <w:rFonts w:ascii="Calibri" w:eastAsia="MS Gothic" w:hAnsi="Calibri" w:cs="Times New Roman"/>
      <w:i/>
      <w:iCs/>
      <w:color w:val="243F60"/>
      <w:lang w:val="en-US"/>
    </w:rPr>
  </w:style>
  <w:style w:type="paragraph" w:customStyle="1" w:styleId="71">
    <w:name w:val="Заголовок 71"/>
    <w:basedOn w:val="a1"/>
    <w:next w:val="a1"/>
    <w:uiPriority w:val="9"/>
    <w:semiHidden/>
    <w:unhideWhenUsed/>
    <w:qFormat/>
    <w:rsid w:val="004020CD"/>
    <w:pPr>
      <w:keepNext/>
      <w:keepLines/>
      <w:spacing w:before="200" w:after="0"/>
      <w:outlineLvl w:val="6"/>
    </w:pPr>
    <w:rPr>
      <w:rFonts w:ascii="Calibri" w:eastAsia="MS Gothic" w:hAnsi="Calibri" w:cs="Times New Roman"/>
      <w:i/>
      <w:iCs/>
      <w:color w:val="404040"/>
      <w:lang w:val="en-US"/>
    </w:rPr>
  </w:style>
  <w:style w:type="paragraph" w:customStyle="1" w:styleId="81">
    <w:name w:val="Заголовок 81"/>
    <w:basedOn w:val="a1"/>
    <w:next w:val="a1"/>
    <w:uiPriority w:val="9"/>
    <w:semiHidden/>
    <w:unhideWhenUsed/>
    <w:qFormat/>
    <w:rsid w:val="004020CD"/>
    <w:pPr>
      <w:keepNext/>
      <w:keepLines/>
      <w:spacing w:before="200" w:after="0"/>
      <w:outlineLvl w:val="7"/>
    </w:pPr>
    <w:rPr>
      <w:rFonts w:ascii="Calibri" w:eastAsia="MS Gothic" w:hAnsi="Calibri" w:cs="Times New Roman"/>
      <w:color w:val="4F81BD"/>
      <w:sz w:val="20"/>
      <w:szCs w:val="20"/>
      <w:lang w:val="en-US"/>
    </w:rPr>
  </w:style>
  <w:style w:type="paragraph" w:customStyle="1" w:styleId="91">
    <w:name w:val="Заголовок 91"/>
    <w:basedOn w:val="a1"/>
    <w:next w:val="a1"/>
    <w:uiPriority w:val="9"/>
    <w:semiHidden/>
    <w:unhideWhenUsed/>
    <w:qFormat/>
    <w:rsid w:val="004020CD"/>
    <w:pPr>
      <w:keepNext/>
      <w:keepLines/>
      <w:spacing w:before="20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val="en-US"/>
    </w:rPr>
  </w:style>
  <w:style w:type="numbering" w:customStyle="1" w:styleId="12">
    <w:name w:val="Нет списка1"/>
    <w:next w:val="a4"/>
    <w:uiPriority w:val="99"/>
    <w:semiHidden/>
    <w:unhideWhenUsed/>
    <w:rsid w:val="004020CD"/>
  </w:style>
  <w:style w:type="paragraph" w:styleId="a5">
    <w:name w:val="header"/>
    <w:basedOn w:val="a1"/>
    <w:link w:val="a6"/>
    <w:uiPriority w:val="99"/>
    <w:unhideWhenUsed/>
    <w:rsid w:val="004020CD"/>
    <w:pPr>
      <w:tabs>
        <w:tab w:val="center" w:pos="4680"/>
        <w:tab w:val="right" w:pos="9360"/>
      </w:tabs>
      <w:spacing w:after="0" w:line="240" w:lineRule="auto"/>
    </w:pPr>
    <w:rPr>
      <w:rFonts w:eastAsia="MS Mincho"/>
      <w:lang w:val="en-US"/>
    </w:rPr>
  </w:style>
  <w:style w:type="character" w:customStyle="1" w:styleId="a6">
    <w:name w:val="Верхний колонтитул Знак"/>
    <w:basedOn w:val="a2"/>
    <w:link w:val="a5"/>
    <w:uiPriority w:val="99"/>
    <w:rsid w:val="004020CD"/>
    <w:rPr>
      <w:rFonts w:eastAsia="MS Mincho"/>
      <w:lang w:val="en-US"/>
    </w:rPr>
  </w:style>
  <w:style w:type="paragraph" w:styleId="a7">
    <w:name w:val="footer"/>
    <w:basedOn w:val="a1"/>
    <w:link w:val="a8"/>
    <w:uiPriority w:val="99"/>
    <w:unhideWhenUsed/>
    <w:rsid w:val="004020CD"/>
    <w:pPr>
      <w:tabs>
        <w:tab w:val="center" w:pos="4680"/>
        <w:tab w:val="right" w:pos="9360"/>
      </w:tabs>
      <w:spacing w:after="0" w:line="240" w:lineRule="auto"/>
    </w:pPr>
    <w:rPr>
      <w:rFonts w:eastAsia="MS Mincho"/>
      <w:lang w:val="en-US"/>
    </w:rPr>
  </w:style>
  <w:style w:type="character" w:customStyle="1" w:styleId="a8">
    <w:name w:val="Нижний колонтитул Знак"/>
    <w:basedOn w:val="a2"/>
    <w:link w:val="a7"/>
    <w:uiPriority w:val="99"/>
    <w:rsid w:val="004020CD"/>
    <w:rPr>
      <w:rFonts w:eastAsia="MS Mincho"/>
      <w:lang w:val="en-US"/>
    </w:rPr>
  </w:style>
  <w:style w:type="paragraph" w:styleId="a9">
    <w:name w:val="No Spacing"/>
    <w:uiPriority w:val="1"/>
    <w:qFormat/>
    <w:rsid w:val="004020CD"/>
    <w:pPr>
      <w:spacing w:after="0" w:line="240" w:lineRule="auto"/>
    </w:pPr>
    <w:rPr>
      <w:rFonts w:eastAsia="MS Mincho"/>
      <w:lang w:val="en-US"/>
    </w:rPr>
  </w:style>
  <w:style w:type="paragraph" w:customStyle="1" w:styleId="13">
    <w:name w:val="Название1"/>
    <w:basedOn w:val="a1"/>
    <w:next w:val="a1"/>
    <w:uiPriority w:val="10"/>
    <w:qFormat/>
    <w:rsid w:val="004020CD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2"/>
    <w:link w:val="ab"/>
    <w:uiPriority w:val="10"/>
    <w:rsid w:val="004020CD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4">
    <w:name w:val="Подзаголовок1"/>
    <w:basedOn w:val="a1"/>
    <w:next w:val="a1"/>
    <w:uiPriority w:val="11"/>
    <w:qFormat/>
    <w:rsid w:val="004020CD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2"/>
    <w:link w:val="ad"/>
    <w:uiPriority w:val="11"/>
    <w:rsid w:val="004020CD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4020CD"/>
    <w:pPr>
      <w:ind w:left="720"/>
      <w:contextualSpacing/>
    </w:pPr>
    <w:rPr>
      <w:rFonts w:eastAsia="MS Mincho"/>
      <w:lang w:val="en-US"/>
    </w:rPr>
  </w:style>
  <w:style w:type="paragraph" w:styleId="af">
    <w:name w:val="Body Text"/>
    <w:basedOn w:val="a1"/>
    <w:link w:val="af0"/>
    <w:uiPriority w:val="99"/>
    <w:unhideWhenUsed/>
    <w:rsid w:val="004020CD"/>
    <w:pPr>
      <w:spacing w:after="120"/>
    </w:pPr>
    <w:rPr>
      <w:rFonts w:eastAsia="MS Mincho"/>
      <w:lang w:val="en-US"/>
    </w:rPr>
  </w:style>
  <w:style w:type="character" w:customStyle="1" w:styleId="af0">
    <w:name w:val="Основной текст Знак"/>
    <w:basedOn w:val="a2"/>
    <w:link w:val="af"/>
    <w:uiPriority w:val="99"/>
    <w:rsid w:val="004020CD"/>
    <w:rPr>
      <w:rFonts w:eastAsia="MS Mincho"/>
      <w:lang w:val="en-US"/>
    </w:rPr>
  </w:style>
  <w:style w:type="paragraph" w:styleId="23">
    <w:name w:val="Body Text 2"/>
    <w:basedOn w:val="a1"/>
    <w:link w:val="24"/>
    <w:uiPriority w:val="99"/>
    <w:unhideWhenUsed/>
    <w:rsid w:val="004020CD"/>
    <w:pPr>
      <w:spacing w:after="120" w:line="480" w:lineRule="auto"/>
    </w:pPr>
    <w:rPr>
      <w:rFonts w:eastAsia="MS Mincho"/>
      <w:lang w:val="en-US"/>
    </w:rPr>
  </w:style>
  <w:style w:type="character" w:customStyle="1" w:styleId="24">
    <w:name w:val="Основной текст 2 Знак"/>
    <w:basedOn w:val="a2"/>
    <w:link w:val="23"/>
    <w:uiPriority w:val="99"/>
    <w:rsid w:val="004020CD"/>
    <w:rPr>
      <w:rFonts w:eastAsia="MS Mincho"/>
      <w:lang w:val="en-US"/>
    </w:rPr>
  </w:style>
  <w:style w:type="paragraph" w:styleId="33">
    <w:name w:val="Body Text 3"/>
    <w:basedOn w:val="a1"/>
    <w:link w:val="34"/>
    <w:uiPriority w:val="99"/>
    <w:unhideWhenUsed/>
    <w:rsid w:val="004020CD"/>
    <w:pPr>
      <w:spacing w:after="120"/>
    </w:pPr>
    <w:rPr>
      <w:rFonts w:eastAsia="MS Mincho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4020CD"/>
    <w:rPr>
      <w:rFonts w:eastAsia="MS Mincho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4020CD"/>
    <w:pPr>
      <w:ind w:left="360" w:hanging="360"/>
      <w:contextualSpacing/>
    </w:pPr>
    <w:rPr>
      <w:rFonts w:eastAsia="MS Mincho"/>
      <w:lang w:val="en-US"/>
    </w:rPr>
  </w:style>
  <w:style w:type="paragraph" w:styleId="25">
    <w:name w:val="List 2"/>
    <w:basedOn w:val="a1"/>
    <w:uiPriority w:val="99"/>
    <w:unhideWhenUsed/>
    <w:rsid w:val="004020CD"/>
    <w:pPr>
      <w:ind w:left="720" w:hanging="360"/>
      <w:contextualSpacing/>
    </w:pPr>
    <w:rPr>
      <w:rFonts w:eastAsia="MS Mincho"/>
      <w:lang w:val="en-US"/>
    </w:rPr>
  </w:style>
  <w:style w:type="paragraph" w:styleId="35">
    <w:name w:val="List 3"/>
    <w:basedOn w:val="a1"/>
    <w:uiPriority w:val="99"/>
    <w:unhideWhenUsed/>
    <w:rsid w:val="004020CD"/>
    <w:pPr>
      <w:ind w:left="1080" w:hanging="360"/>
      <w:contextualSpacing/>
    </w:pPr>
    <w:rPr>
      <w:rFonts w:eastAsia="MS Mincho"/>
      <w:lang w:val="en-US"/>
    </w:rPr>
  </w:style>
  <w:style w:type="paragraph" w:styleId="a0">
    <w:name w:val="List Bullet"/>
    <w:basedOn w:val="a1"/>
    <w:uiPriority w:val="99"/>
    <w:unhideWhenUsed/>
    <w:rsid w:val="004020CD"/>
    <w:pPr>
      <w:numPr>
        <w:numId w:val="1"/>
      </w:numPr>
      <w:contextualSpacing/>
    </w:pPr>
    <w:rPr>
      <w:rFonts w:eastAsia="MS Mincho"/>
      <w:lang w:val="en-US"/>
    </w:rPr>
  </w:style>
  <w:style w:type="paragraph" w:styleId="20">
    <w:name w:val="List Bullet 2"/>
    <w:basedOn w:val="a1"/>
    <w:uiPriority w:val="99"/>
    <w:unhideWhenUsed/>
    <w:rsid w:val="004020CD"/>
    <w:pPr>
      <w:numPr>
        <w:numId w:val="2"/>
      </w:numPr>
      <w:contextualSpacing/>
    </w:pPr>
    <w:rPr>
      <w:rFonts w:eastAsia="MS Mincho"/>
      <w:lang w:val="en-US"/>
    </w:rPr>
  </w:style>
  <w:style w:type="paragraph" w:styleId="30">
    <w:name w:val="List Bullet 3"/>
    <w:basedOn w:val="a1"/>
    <w:uiPriority w:val="99"/>
    <w:unhideWhenUsed/>
    <w:rsid w:val="004020CD"/>
    <w:pPr>
      <w:numPr>
        <w:numId w:val="3"/>
      </w:numPr>
      <w:contextualSpacing/>
    </w:pPr>
    <w:rPr>
      <w:rFonts w:eastAsia="MS Mincho"/>
      <w:lang w:val="en-US"/>
    </w:rPr>
  </w:style>
  <w:style w:type="paragraph" w:styleId="a">
    <w:name w:val="List Number"/>
    <w:basedOn w:val="a1"/>
    <w:uiPriority w:val="99"/>
    <w:unhideWhenUsed/>
    <w:rsid w:val="004020CD"/>
    <w:pPr>
      <w:numPr>
        <w:numId w:val="5"/>
      </w:numPr>
      <w:contextualSpacing/>
    </w:pPr>
    <w:rPr>
      <w:rFonts w:eastAsia="MS Mincho"/>
      <w:lang w:val="en-US"/>
    </w:rPr>
  </w:style>
  <w:style w:type="paragraph" w:styleId="2">
    <w:name w:val="List Number 2"/>
    <w:basedOn w:val="a1"/>
    <w:uiPriority w:val="99"/>
    <w:unhideWhenUsed/>
    <w:rsid w:val="004020CD"/>
    <w:pPr>
      <w:numPr>
        <w:numId w:val="6"/>
      </w:numPr>
      <w:contextualSpacing/>
    </w:pPr>
    <w:rPr>
      <w:rFonts w:eastAsia="MS Mincho"/>
      <w:lang w:val="en-US"/>
    </w:rPr>
  </w:style>
  <w:style w:type="paragraph" w:styleId="3">
    <w:name w:val="List Number 3"/>
    <w:basedOn w:val="a1"/>
    <w:uiPriority w:val="99"/>
    <w:unhideWhenUsed/>
    <w:rsid w:val="004020CD"/>
    <w:pPr>
      <w:numPr>
        <w:numId w:val="7"/>
      </w:numPr>
      <w:contextualSpacing/>
    </w:pPr>
    <w:rPr>
      <w:rFonts w:eastAsia="MS Mincho"/>
      <w:lang w:val="en-US"/>
    </w:rPr>
  </w:style>
  <w:style w:type="paragraph" w:styleId="af2">
    <w:name w:val="List Continue"/>
    <w:basedOn w:val="a1"/>
    <w:uiPriority w:val="99"/>
    <w:unhideWhenUsed/>
    <w:rsid w:val="004020CD"/>
    <w:pPr>
      <w:spacing w:after="120"/>
      <w:ind w:left="360"/>
      <w:contextualSpacing/>
    </w:pPr>
    <w:rPr>
      <w:rFonts w:eastAsia="MS Mincho"/>
      <w:lang w:val="en-US"/>
    </w:rPr>
  </w:style>
  <w:style w:type="paragraph" w:styleId="26">
    <w:name w:val="List Continue 2"/>
    <w:basedOn w:val="a1"/>
    <w:uiPriority w:val="99"/>
    <w:unhideWhenUsed/>
    <w:rsid w:val="004020CD"/>
    <w:pPr>
      <w:spacing w:after="120"/>
      <w:ind w:left="720"/>
      <w:contextualSpacing/>
    </w:pPr>
    <w:rPr>
      <w:rFonts w:eastAsia="MS Mincho"/>
      <w:lang w:val="en-US"/>
    </w:rPr>
  </w:style>
  <w:style w:type="paragraph" w:styleId="36">
    <w:name w:val="List Continue 3"/>
    <w:basedOn w:val="a1"/>
    <w:uiPriority w:val="99"/>
    <w:unhideWhenUsed/>
    <w:rsid w:val="004020CD"/>
    <w:pPr>
      <w:spacing w:after="120"/>
      <w:ind w:left="1080"/>
      <w:contextualSpacing/>
    </w:pPr>
    <w:rPr>
      <w:rFonts w:eastAsia="MS Mincho"/>
      <w:lang w:val="en-US"/>
    </w:rPr>
  </w:style>
  <w:style w:type="paragraph" w:styleId="af3">
    <w:name w:val="macro"/>
    <w:link w:val="af4"/>
    <w:uiPriority w:val="99"/>
    <w:unhideWhenUsed/>
    <w:rsid w:val="004020C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MS Mincho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4020CD"/>
    <w:rPr>
      <w:rFonts w:ascii="Courier" w:eastAsia="MS Mincho" w:hAnsi="Courier"/>
      <w:sz w:val="20"/>
      <w:szCs w:val="20"/>
      <w:lang w:val="en-US"/>
    </w:rPr>
  </w:style>
  <w:style w:type="paragraph" w:customStyle="1" w:styleId="211">
    <w:name w:val="Цитата 21"/>
    <w:basedOn w:val="a1"/>
    <w:next w:val="a1"/>
    <w:uiPriority w:val="29"/>
    <w:qFormat/>
    <w:rsid w:val="004020CD"/>
    <w:rPr>
      <w:rFonts w:eastAsia="MS Mincho"/>
      <w:i/>
      <w:iCs/>
      <w:color w:val="000000"/>
      <w:lang w:val="en-US"/>
    </w:rPr>
  </w:style>
  <w:style w:type="character" w:customStyle="1" w:styleId="27">
    <w:name w:val="Цитата 2 Знак"/>
    <w:basedOn w:val="a2"/>
    <w:link w:val="28"/>
    <w:uiPriority w:val="29"/>
    <w:rsid w:val="004020CD"/>
    <w:rPr>
      <w:i/>
      <w:iCs/>
      <w:color w:val="000000"/>
    </w:rPr>
  </w:style>
  <w:style w:type="paragraph" w:customStyle="1" w:styleId="15">
    <w:name w:val="Название объекта1"/>
    <w:basedOn w:val="a1"/>
    <w:next w:val="a1"/>
    <w:uiPriority w:val="35"/>
    <w:semiHidden/>
    <w:unhideWhenUsed/>
    <w:qFormat/>
    <w:rsid w:val="004020CD"/>
    <w:pPr>
      <w:spacing w:line="240" w:lineRule="auto"/>
    </w:pPr>
    <w:rPr>
      <w:rFonts w:eastAsia="MS Mincho"/>
      <w:b/>
      <w:bCs/>
      <w:color w:val="4F81BD"/>
      <w:sz w:val="18"/>
      <w:szCs w:val="18"/>
      <w:lang w:val="en-US"/>
    </w:rPr>
  </w:style>
  <w:style w:type="character" w:styleId="af5">
    <w:name w:val="Strong"/>
    <w:basedOn w:val="a2"/>
    <w:uiPriority w:val="22"/>
    <w:qFormat/>
    <w:rsid w:val="004020CD"/>
    <w:rPr>
      <w:b/>
      <w:bCs/>
    </w:rPr>
  </w:style>
  <w:style w:type="character" w:styleId="af6">
    <w:name w:val="Emphasis"/>
    <w:basedOn w:val="a2"/>
    <w:uiPriority w:val="20"/>
    <w:qFormat/>
    <w:rsid w:val="004020CD"/>
    <w:rPr>
      <w:i/>
      <w:iCs/>
    </w:rPr>
  </w:style>
  <w:style w:type="paragraph" w:customStyle="1" w:styleId="16">
    <w:name w:val="Выделенная цитата1"/>
    <w:basedOn w:val="a1"/>
    <w:next w:val="a1"/>
    <w:uiPriority w:val="30"/>
    <w:qFormat/>
    <w:rsid w:val="004020CD"/>
    <w:pPr>
      <w:pBdr>
        <w:bottom w:val="single" w:sz="4" w:space="4" w:color="4F81BD"/>
      </w:pBdr>
      <w:spacing w:before="200" w:after="280"/>
      <w:ind w:left="936" w:right="936"/>
    </w:pPr>
    <w:rPr>
      <w:rFonts w:eastAsia="MS Mincho"/>
      <w:b/>
      <w:bCs/>
      <w:i/>
      <w:iCs/>
      <w:color w:val="4F81BD"/>
      <w:lang w:val="en-US"/>
    </w:rPr>
  </w:style>
  <w:style w:type="character" w:customStyle="1" w:styleId="af7">
    <w:name w:val="Выделенная цитата Знак"/>
    <w:basedOn w:val="a2"/>
    <w:link w:val="af8"/>
    <w:uiPriority w:val="30"/>
    <w:rsid w:val="004020CD"/>
    <w:rPr>
      <w:b/>
      <w:bCs/>
      <w:i/>
      <w:iCs/>
      <w:color w:val="4F81BD"/>
    </w:rPr>
  </w:style>
  <w:style w:type="character" w:customStyle="1" w:styleId="17">
    <w:name w:val="Слабое выделение1"/>
    <w:basedOn w:val="a2"/>
    <w:uiPriority w:val="19"/>
    <w:qFormat/>
    <w:rsid w:val="004020CD"/>
    <w:rPr>
      <w:i/>
      <w:iCs/>
      <w:color w:val="808080"/>
    </w:rPr>
  </w:style>
  <w:style w:type="character" w:customStyle="1" w:styleId="18">
    <w:name w:val="Сильное выделение1"/>
    <w:basedOn w:val="a2"/>
    <w:uiPriority w:val="21"/>
    <w:qFormat/>
    <w:rsid w:val="004020CD"/>
    <w:rPr>
      <w:b/>
      <w:bCs/>
      <w:i/>
      <w:iCs/>
      <w:color w:val="4F81BD"/>
    </w:rPr>
  </w:style>
  <w:style w:type="character" w:customStyle="1" w:styleId="19">
    <w:name w:val="Слабая ссылка1"/>
    <w:basedOn w:val="a2"/>
    <w:uiPriority w:val="31"/>
    <w:qFormat/>
    <w:rsid w:val="004020CD"/>
    <w:rPr>
      <w:smallCaps/>
      <w:color w:val="C0504D"/>
      <w:u w:val="single"/>
    </w:rPr>
  </w:style>
  <w:style w:type="character" w:customStyle="1" w:styleId="1a">
    <w:name w:val="Сильная ссылка1"/>
    <w:basedOn w:val="a2"/>
    <w:uiPriority w:val="32"/>
    <w:qFormat/>
    <w:rsid w:val="004020CD"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2"/>
    <w:uiPriority w:val="33"/>
    <w:qFormat/>
    <w:rsid w:val="004020CD"/>
    <w:rPr>
      <w:b/>
      <w:bCs/>
      <w:smallCaps/>
      <w:spacing w:val="5"/>
    </w:rPr>
  </w:style>
  <w:style w:type="character" w:customStyle="1" w:styleId="11">
    <w:name w:val="Заголовок 1 Знак1"/>
    <w:basedOn w:val="a2"/>
    <w:link w:val="1"/>
    <w:uiPriority w:val="9"/>
    <w:rsid w:val="004020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a">
    <w:name w:val="TOC Heading"/>
    <w:basedOn w:val="1"/>
    <w:next w:val="a1"/>
    <w:uiPriority w:val="39"/>
    <w:semiHidden/>
    <w:unhideWhenUsed/>
    <w:qFormat/>
    <w:rsid w:val="004020CD"/>
    <w:pPr>
      <w:outlineLvl w:val="9"/>
    </w:pPr>
    <w:rPr>
      <w:lang w:val="en-US"/>
    </w:rPr>
  </w:style>
  <w:style w:type="table" w:styleId="afb">
    <w:name w:val="Table Grid"/>
    <w:basedOn w:val="a3"/>
    <w:uiPriority w:val="59"/>
    <w:rsid w:val="004020CD"/>
    <w:pPr>
      <w:spacing w:after="0" w:line="240" w:lineRule="auto"/>
    </w:pPr>
    <w:rPr>
      <w:rFonts w:eastAsia="MS Mincho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ветлая заливка1"/>
    <w:basedOn w:val="a3"/>
    <w:next w:val="afc"/>
    <w:uiPriority w:val="60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3"/>
    <w:next w:val="-1"/>
    <w:uiPriority w:val="60"/>
    <w:rsid w:val="004020CD"/>
    <w:pPr>
      <w:spacing w:after="0" w:line="240" w:lineRule="auto"/>
    </w:pPr>
    <w:rPr>
      <w:rFonts w:eastAsia="MS Mincho"/>
      <w:color w:val="365F91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3"/>
    <w:next w:val="-2"/>
    <w:uiPriority w:val="60"/>
    <w:rsid w:val="004020CD"/>
    <w:pPr>
      <w:spacing w:after="0" w:line="240" w:lineRule="auto"/>
    </w:pPr>
    <w:rPr>
      <w:rFonts w:eastAsia="MS Mincho"/>
      <w:color w:val="943634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3"/>
    <w:next w:val="-3"/>
    <w:uiPriority w:val="60"/>
    <w:rsid w:val="004020CD"/>
    <w:pPr>
      <w:spacing w:after="0" w:line="240" w:lineRule="auto"/>
    </w:pPr>
    <w:rPr>
      <w:rFonts w:eastAsia="MS Mincho"/>
      <w:color w:val="76923C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3"/>
    <w:next w:val="-4"/>
    <w:uiPriority w:val="60"/>
    <w:rsid w:val="004020CD"/>
    <w:pPr>
      <w:spacing w:after="0" w:line="240" w:lineRule="auto"/>
    </w:pPr>
    <w:rPr>
      <w:rFonts w:eastAsia="MS Mincho"/>
      <w:color w:val="5F497A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3"/>
    <w:next w:val="-5"/>
    <w:uiPriority w:val="60"/>
    <w:rsid w:val="004020CD"/>
    <w:pPr>
      <w:spacing w:after="0" w:line="240" w:lineRule="auto"/>
    </w:pPr>
    <w:rPr>
      <w:rFonts w:eastAsia="MS Mincho"/>
      <w:color w:val="31849B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3"/>
    <w:next w:val="-6"/>
    <w:uiPriority w:val="60"/>
    <w:rsid w:val="004020CD"/>
    <w:pPr>
      <w:spacing w:after="0" w:line="240" w:lineRule="auto"/>
    </w:pPr>
    <w:rPr>
      <w:rFonts w:eastAsia="MS Mincho"/>
      <w:color w:val="E36C0A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c">
    <w:name w:val="Светлый список1"/>
    <w:basedOn w:val="a3"/>
    <w:next w:val="afd"/>
    <w:uiPriority w:val="61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3"/>
    <w:next w:val="-10"/>
    <w:uiPriority w:val="61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3"/>
    <w:next w:val="-20"/>
    <w:uiPriority w:val="61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3"/>
    <w:next w:val="-30"/>
    <w:uiPriority w:val="61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3"/>
    <w:next w:val="-40"/>
    <w:uiPriority w:val="61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3"/>
    <w:next w:val="-50"/>
    <w:uiPriority w:val="61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3"/>
    <w:next w:val="-60"/>
    <w:uiPriority w:val="61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d">
    <w:name w:val="Светлая сетка1"/>
    <w:basedOn w:val="a3"/>
    <w:next w:val="afe"/>
    <w:uiPriority w:val="62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3"/>
    <w:next w:val="-12"/>
    <w:uiPriority w:val="62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3"/>
    <w:next w:val="-22"/>
    <w:uiPriority w:val="62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3"/>
    <w:next w:val="-32"/>
    <w:uiPriority w:val="62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3"/>
    <w:next w:val="-42"/>
    <w:uiPriority w:val="62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3"/>
    <w:next w:val="-52"/>
    <w:uiPriority w:val="62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3"/>
    <w:next w:val="-62"/>
    <w:uiPriority w:val="62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1">
    <w:name w:val="Средняя заливка 11"/>
    <w:basedOn w:val="a3"/>
    <w:next w:val="1e"/>
    <w:uiPriority w:val="63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next w:val="1-1"/>
    <w:uiPriority w:val="63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3"/>
    <w:next w:val="1-2"/>
    <w:uiPriority w:val="63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3"/>
    <w:next w:val="1-3"/>
    <w:uiPriority w:val="63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3"/>
    <w:next w:val="1-4"/>
    <w:uiPriority w:val="63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3"/>
    <w:next w:val="1-5"/>
    <w:uiPriority w:val="63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3"/>
    <w:next w:val="1-6"/>
    <w:uiPriority w:val="63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">
    <w:name w:val="Средняя заливка 21"/>
    <w:basedOn w:val="a3"/>
    <w:next w:val="29"/>
    <w:uiPriority w:val="64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next w:val="2-1"/>
    <w:uiPriority w:val="64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3"/>
    <w:next w:val="2-2"/>
    <w:uiPriority w:val="64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3"/>
    <w:next w:val="2-3"/>
    <w:uiPriority w:val="64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3"/>
    <w:next w:val="2-4"/>
    <w:uiPriority w:val="64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3"/>
    <w:next w:val="2-5"/>
    <w:uiPriority w:val="64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3"/>
    <w:next w:val="2-6"/>
    <w:uiPriority w:val="64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ий список 11"/>
    <w:basedOn w:val="a3"/>
    <w:next w:val="1f"/>
    <w:uiPriority w:val="65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3"/>
    <w:next w:val="1-10"/>
    <w:uiPriority w:val="65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3"/>
    <w:next w:val="1-20"/>
    <w:uiPriority w:val="65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3"/>
    <w:next w:val="1-30"/>
    <w:uiPriority w:val="65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3"/>
    <w:next w:val="1-40"/>
    <w:uiPriority w:val="65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3"/>
    <w:next w:val="1-50"/>
    <w:uiPriority w:val="65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3"/>
    <w:next w:val="1-60"/>
    <w:uiPriority w:val="65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3">
    <w:name w:val="Средний список 21"/>
    <w:basedOn w:val="a3"/>
    <w:next w:val="2a"/>
    <w:uiPriority w:val="66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3"/>
    <w:next w:val="2-10"/>
    <w:uiPriority w:val="66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3"/>
    <w:next w:val="2-20"/>
    <w:uiPriority w:val="66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3"/>
    <w:next w:val="2-30"/>
    <w:uiPriority w:val="66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3"/>
    <w:next w:val="2-40"/>
    <w:uiPriority w:val="66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3"/>
    <w:next w:val="2-50"/>
    <w:uiPriority w:val="66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3"/>
    <w:next w:val="2-60"/>
    <w:uiPriority w:val="66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3">
    <w:name w:val="Средняя сетка 11"/>
    <w:basedOn w:val="a3"/>
    <w:next w:val="1f0"/>
    <w:uiPriority w:val="67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3"/>
    <w:next w:val="1-12"/>
    <w:uiPriority w:val="67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3"/>
    <w:next w:val="1-22"/>
    <w:uiPriority w:val="67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3"/>
    <w:next w:val="1-32"/>
    <w:uiPriority w:val="67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3"/>
    <w:next w:val="1-42"/>
    <w:uiPriority w:val="67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3"/>
    <w:next w:val="1-52"/>
    <w:uiPriority w:val="67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3"/>
    <w:next w:val="1-62"/>
    <w:uiPriority w:val="67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4">
    <w:name w:val="Средняя сетка 21"/>
    <w:basedOn w:val="a3"/>
    <w:next w:val="2b"/>
    <w:uiPriority w:val="68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3"/>
    <w:next w:val="2-12"/>
    <w:uiPriority w:val="68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3"/>
    <w:next w:val="2-22"/>
    <w:uiPriority w:val="68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3"/>
    <w:next w:val="2-32"/>
    <w:uiPriority w:val="68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3"/>
    <w:next w:val="2-42"/>
    <w:uiPriority w:val="68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3"/>
    <w:next w:val="2-52"/>
    <w:uiPriority w:val="68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3"/>
    <w:next w:val="2-62"/>
    <w:uiPriority w:val="68"/>
    <w:rsid w:val="004020CD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1">
    <w:name w:val="Средняя сетка 31"/>
    <w:basedOn w:val="a3"/>
    <w:next w:val="37"/>
    <w:uiPriority w:val="69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4020CD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1">
    <w:name w:val="Темный список1"/>
    <w:basedOn w:val="a3"/>
    <w:next w:val="aff"/>
    <w:uiPriority w:val="70"/>
    <w:rsid w:val="004020C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3"/>
    <w:next w:val="-13"/>
    <w:uiPriority w:val="70"/>
    <w:rsid w:val="004020C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3"/>
    <w:next w:val="-23"/>
    <w:uiPriority w:val="70"/>
    <w:rsid w:val="004020C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3"/>
    <w:next w:val="-33"/>
    <w:uiPriority w:val="70"/>
    <w:rsid w:val="004020C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3"/>
    <w:next w:val="-43"/>
    <w:uiPriority w:val="70"/>
    <w:rsid w:val="004020C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3"/>
    <w:next w:val="-53"/>
    <w:uiPriority w:val="70"/>
    <w:rsid w:val="004020C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3"/>
    <w:next w:val="-63"/>
    <w:uiPriority w:val="70"/>
    <w:rsid w:val="004020CD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2">
    <w:name w:val="Цветная заливка1"/>
    <w:basedOn w:val="a3"/>
    <w:next w:val="aff0"/>
    <w:uiPriority w:val="71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3"/>
    <w:next w:val="-14"/>
    <w:uiPriority w:val="71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3"/>
    <w:next w:val="-24"/>
    <w:uiPriority w:val="71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3"/>
    <w:next w:val="-34"/>
    <w:uiPriority w:val="71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3"/>
    <w:next w:val="-44"/>
    <w:uiPriority w:val="71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3"/>
    <w:next w:val="-54"/>
    <w:uiPriority w:val="71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3"/>
    <w:next w:val="-64"/>
    <w:uiPriority w:val="71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3">
    <w:name w:val="Цветной список1"/>
    <w:basedOn w:val="a3"/>
    <w:next w:val="aff1"/>
    <w:uiPriority w:val="72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3"/>
    <w:next w:val="-15"/>
    <w:uiPriority w:val="72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3"/>
    <w:next w:val="-25"/>
    <w:uiPriority w:val="72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3"/>
    <w:next w:val="-35"/>
    <w:uiPriority w:val="72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3"/>
    <w:next w:val="-45"/>
    <w:uiPriority w:val="72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3"/>
    <w:next w:val="-55"/>
    <w:uiPriority w:val="72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3"/>
    <w:next w:val="-65"/>
    <w:uiPriority w:val="72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4">
    <w:name w:val="Цветная сетка1"/>
    <w:basedOn w:val="a3"/>
    <w:next w:val="aff2"/>
    <w:uiPriority w:val="73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3"/>
    <w:next w:val="-16"/>
    <w:uiPriority w:val="73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3"/>
    <w:next w:val="-26"/>
    <w:uiPriority w:val="73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3"/>
    <w:next w:val="-36"/>
    <w:uiPriority w:val="73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3"/>
    <w:next w:val="-46"/>
    <w:uiPriority w:val="73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3"/>
    <w:next w:val="-56"/>
    <w:uiPriority w:val="73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3"/>
    <w:next w:val="-66"/>
    <w:uiPriority w:val="73"/>
    <w:rsid w:val="004020CD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215">
    <w:name w:val="Заголовок 2 Знак1"/>
    <w:basedOn w:val="a2"/>
    <w:uiPriority w:val="9"/>
    <w:semiHidden/>
    <w:rsid w:val="004020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2">
    <w:name w:val="Заголовок 3 Знак1"/>
    <w:basedOn w:val="a2"/>
    <w:uiPriority w:val="9"/>
    <w:semiHidden/>
    <w:rsid w:val="004020C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a"/>
    <w:uiPriority w:val="10"/>
    <w:qFormat/>
    <w:rsid w:val="004020C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character" w:customStyle="1" w:styleId="1f5">
    <w:name w:val="Название Знак1"/>
    <w:basedOn w:val="a2"/>
    <w:uiPriority w:val="10"/>
    <w:rsid w:val="004020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c"/>
    <w:uiPriority w:val="11"/>
    <w:qFormat/>
    <w:rsid w:val="004020CD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character" w:customStyle="1" w:styleId="1f6">
    <w:name w:val="Подзаголовок Знак1"/>
    <w:basedOn w:val="a2"/>
    <w:uiPriority w:val="11"/>
    <w:rsid w:val="004020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Quote"/>
    <w:basedOn w:val="a1"/>
    <w:next w:val="a1"/>
    <w:link w:val="27"/>
    <w:uiPriority w:val="29"/>
    <w:qFormat/>
    <w:rsid w:val="004020CD"/>
    <w:rPr>
      <w:i/>
      <w:iCs/>
      <w:color w:val="000000"/>
    </w:rPr>
  </w:style>
  <w:style w:type="character" w:customStyle="1" w:styleId="216">
    <w:name w:val="Цитата 2 Знак1"/>
    <w:basedOn w:val="a2"/>
    <w:uiPriority w:val="29"/>
    <w:rsid w:val="004020CD"/>
    <w:rPr>
      <w:i/>
      <w:iCs/>
      <w:color w:val="000000" w:themeColor="text1"/>
    </w:rPr>
  </w:style>
  <w:style w:type="character" w:customStyle="1" w:styleId="410">
    <w:name w:val="Заголовок 4 Знак1"/>
    <w:basedOn w:val="a2"/>
    <w:uiPriority w:val="9"/>
    <w:semiHidden/>
    <w:rsid w:val="004020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2"/>
    <w:uiPriority w:val="9"/>
    <w:semiHidden/>
    <w:rsid w:val="004020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2"/>
    <w:uiPriority w:val="9"/>
    <w:semiHidden/>
    <w:rsid w:val="004020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2"/>
    <w:uiPriority w:val="9"/>
    <w:semiHidden/>
    <w:rsid w:val="004020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2"/>
    <w:uiPriority w:val="9"/>
    <w:semiHidden/>
    <w:rsid w:val="004020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2"/>
    <w:uiPriority w:val="9"/>
    <w:semiHidden/>
    <w:rsid w:val="004020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8">
    <w:name w:val="Intense Quote"/>
    <w:basedOn w:val="a1"/>
    <w:next w:val="a1"/>
    <w:link w:val="af7"/>
    <w:uiPriority w:val="30"/>
    <w:qFormat/>
    <w:rsid w:val="004020C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1f7">
    <w:name w:val="Выделенная цитата Знак1"/>
    <w:basedOn w:val="a2"/>
    <w:uiPriority w:val="30"/>
    <w:rsid w:val="004020CD"/>
    <w:rPr>
      <w:b/>
      <w:bCs/>
      <w:i/>
      <w:iCs/>
      <w:color w:val="4F81BD" w:themeColor="accent1"/>
    </w:rPr>
  </w:style>
  <w:style w:type="character" w:styleId="aff3">
    <w:name w:val="Subtle Emphasis"/>
    <w:basedOn w:val="a2"/>
    <w:uiPriority w:val="19"/>
    <w:qFormat/>
    <w:rsid w:val="004020CD"/>
    <w:rPr>
      <w:i/>
      <w:iCs/>
      <w:color w:val="808080" w:themeColor="text1" w:themeTint="7F"/>
    </w:rPr>
  </w:style>
  <w:style w:type="character" w:styleId="aff4">
    <w:name w:val="Intense Emphasis"/>
    <w:basedOn w:val="a2"/>
    <w:uiPriority w:val="21"/>
    <w:qFormat/>
    <w:rsid w:val="004020CD"/>
    <w:rPr>
      <w:b/>
      <w:bCs/>
      <w:i/>
      <w:iCs/>
      <w:color w:val="4F81BD" w:themeColor="accent1"/>
    </w:rPr>
  </w:style>
  <w:style w:type="character" w:styleId="aff5">
    <w:name w:val="Subtle Reference"/>
    <w:basedOn w:val="a2"/>
    <w:uiPriority w:val="31"/>
    <w:qFormat/>
    <w:rsid w:val="004020CD"/>
    <w:rPr>
      <w:smallCaps/>
      <w:color w:val="C0504D" w:themeColor="accent2"/>
      <w:u w:val="single"/>
    </w:rPr>
  </w:style>
  <w:style w:type="character" w:styleId="aff6">
    <w:name w:val="Intense Reference"/>
    <w:basedOn w:val="a2"/>
    <w:uiPriority w:val="32"/>
    <w:qFormat/>
    <w:rsid w:val="004020CD"/>
    <w:rPr>
      <w:b/>
      <w:bCs/>
      <w:smallCaps/>
      <w:color w:val="C0504D" w:themeColor="accent2"/>
      <w:spacing w:val="5"/>
      <w:u w:val="single"/>
    </w:rPr>
  </w:style>
  <w:style w:type="table" w:styleId="afc">
    <w:name w:val="Light Shading"/>
    <w:basedOn w:val="a3"/>
    <w:uiPriority w:val="60"/>
    <w:rsid w:val="004020C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4020C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4020C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4020C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4020C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4020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4020CD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d">
    <w:name w:val="Light List"/>
    <w:basedOn w:val="a3"/>
    <w:uiPriority w:val="61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e">
    <w:name w:val="Light Grid"/>
    <w:basedOn w:val="a3"/>
    <w:uiPriority w:val="62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3"/>
    <w:uiPriority w:val="62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2">
    <w:name w:val="Light Grid Accent 2"/>
    <w:basedOn w:val="a3"/>
    <w:uiPriority w:val="62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2">
    <w:name w:val="Light Grid Accent 3"/>
    <w:basedOn w:val="a3"/>
    <w:uiPriority w:val="62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2">
    <w:name w:val="Light Grid Accent 4"/>
    <w:basedOn w:val="a3"/>
    <w:uiPriority w:val="62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2">
    <w:name w:val="Light Grid Accent 5"/>
    <w:basedOn w:val="a3"/>
    <w:uiPriority w:val="62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2">
    <w:name w:val="Light Grid Accent 6"/>
    <w:basedOn w:val="a3"/>
    <w:uiPriority w:val="62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e">
    <w:name w:val="Medium Shading 1"/>
    <w:basedOn w:val="a3"/>
    <w:uiPriority w:val="63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">
    <w:name w:val="Medium List 1"/>
    <w:basedOn w:val="a3"/>
    <w:uiPriority w:val="65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0">
    <w:name w:val="Medium Grid 1"/>
    <w:basedOn w:val="a3"/>
    <w:uiPriority w:val="67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3"/>
    <w:uiPriority w:val="67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2">
    <w:name w:val="Medium Grid 1 Accent 2"/>
    <w:basedOn w:val="a3"/>
    <w:uiPriority w:val="67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2">
    <w:name w:val="Medium Grid 1 Accent 3"/>
    <w:basedOn w:val="a3"/>
    <w:uiPriority w:val="67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2">
    <w:name w:val="Medium Grid 1 Accent 4"/>
    <w:basedOn w:val="a3"/>
    <w:uiPriority w:val="67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2">
    <w:name w:val="Medium Grid 1 Accent 5"/>
    <w:basedOn w:val="a3"/>
    <w:uiPriority w:val="67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2">
    <w:name w:val="Medium Grid 1 Accent 6"/>
    <w:basedOn w:val="a3"/>
    <w:uiPriority w:val="67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3"/>
    <w:uiPriority w:val="68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3"/>
    <w:uiPriority w:val="68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3"/>
    <w:uiPriority w:val="68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3"/>
    <w:uiPriority w:val="68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3"/>
    <w:uiPriority w:val="68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3"/>
    <w:uiPriority w:val="68"/>
    <w:rsid w:val="004020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4020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">
    <w:name w:val="Dark List"/>
    <w:basedOn w:val="a3"/>
    <w:uiPriority w:val="70"/>
    <w:rsid w:val="004020C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rsid w:val="004020C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3">
    <w:name w:val="Dark List Accent 2"/>
    <w:basedOn w:val="a3"/>
    <w:uiPriority w:val="70"/>
    <w:rsid w:val="004020C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3">
    <w:name w:val="Dark List Accent 3"/>
    <w:basedOn w:val="a3"/>
    <w:uiPriority w:val="70"/>
    <w:rsid w:val="004020C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3"/>
    <w:uiPriority w:val="70"/>
    <w:rsid w:val="004020C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3"/>
    <w:uiPriority w:val="70"/>
    <w:rsid w:val="004020C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3"/>
    <w:uiPriority w:val="70"/>
    <w:rsid w:val="004020C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0">
    <w:name w:val="Colorful Shading"/>
    <w:basedOn w:val="a3"/>
    <w:uiPriority w:val="71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3"/>
    <w:uiPriority w:val="71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3"/>
    <w:uiPriority w:val="71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3"/>
    <w:uiPriority w:val="71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3"/>
    <w:uiPriority w:val="71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3"/>
    <w:uiPriority w:val="71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1">
    <w:name w:val="Colorful List"/>
    <w:basedOn w:val="a3"/>
    <w:uiPriority w:val="72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5">
    <w:name w:val="Colorful List Accent 2"/>
    <w:basedOn w:val="a3"/>
    <w:uiPriority w:val="72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5">
    <w:name w:val="Colorful List Accent 3"/>
    <w:basedOn w:val="a3"/>
    <w:uiPriority w:val="72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3"/>
    <w:uiPriority w:val="72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5">
    <w:name w:val="Colorful List Accent 5"/>
    <w:basedOn w:val="a3"/>
    <w:uiPriority w:val="72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5">
    <w:name w:val="Colorful List Accent 6"/>
    <w:basedOn w:val="a3"/>
    <w:uiPriority w:val="72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2">
    <w:name w:val="Colorful Grid"/>
    <w:basedOn w:val="a3"/>
    <w:uiPriority w:val="73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3"/>
    <w:uiPriority w:val="73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3"/>
    <w:uiPriority w:val="73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3"/>
    <w:uiPriority w:val="73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6">
    <w:name w:val="Colorful Grid Accent 5"/>
    <w:basedOn w:val="a3"/>
    <w:uiPriority w:val="73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6">
    <w:name w:val="Colorful Grid Accent 6"/>
    <w:basedOn w:val="a3"/>
    <w:uiPriority w:val="73"/>
    <w:rsid w:val="004020C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1f8">
    <w:name w:val="Сетка таблицы1"/>
    <w:basedOn w:val="a3"/>
    <w:next w:val="afb"/>
    <w:uiPriority w:val="59"/>
    <w:rsid w:val="004020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Balloon Text"/>
    <w:basedOn w:val="a1"/>
    <w:link w:val="aff8"/>
    <w:uiPriority w:val="99"/>
    <w:semiHidden/>
    <w:unhideWhenUsed/>
    <w:rsid w:val="00CC2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2"/>
    <w:link w:val="aff7"/>
    <w:uiPriority w:val="99"/>
    <w:semiHidden/>
    <w:rsid w:val="00CC2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1873</Words>
  <Characters>10679</Characters>
  <Application>Microsoft Office Word</Application>
  <DocSecurity>0</DocSecurity>
  <Lines>88</Lines>
  <Paragraphs>25</Paragraphs>
  <ScaleCrop>false</ScaleCrop>
  <Company/>
  <LinksUpToDate>false</LinksUpToDate>
  <CharactersWithSpaces>12527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АИСА</dc:creator>
  <cp:keywords/>
  <dc:description/>
  <cp:lastModifiedBy>АИСА</cp:lastModifiedBy>
  <cp:revision>6</cp:revision>
  <dcterms:created xsi:type="dcterms:W3CDTF">2022-10-04T09:00:00Z</dcterms:created>
  <dcterms:modified xsi:type="dcterms:W3CDTF">2022-10-04T09:20:00Z</dcterms:modified>
</cp:coreProperties>
</file>